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78A" w:rsidRDefault="0013378A" w:rsidP="005932FE">
      <w:pPr>
        <w:pStyle w:val="xPlaceholder"/>
      </w:pPr>
      <w:bookmarkStart w:id="0" w:name="Here"/>
      <w:bookmarkEnd w:id="0"/>
    </w:p>
    <w:tbl>
      <w:tblPr>
        <w:tblStyle w:val="TableAsPlaceholder"/>
        <w:tblpPr w:leftFromText="5670" w:rightFromText="5670" w:vertAnchor="page" w:horzAnchor="page" w:tblpX="1135" w:tblpY="1135"/>
        <w:tblOverlap w:val="never"/>
        <w:tblW w:w="9354" w:type="dxa"/>
        <w:tblLayout w:type="fixed"/>
        <w:tblLook w:val="0600" w:firstRow="0" w:lastRow="0" w:firstColumn="0" w:lastColumn="0" w:noHBand="1" w:noVBand="1"/>
      </w:tblPr>
      <w:tblGrid>
        <w:gridCol w:w="9354"/>
      </w:tblGrid>
      <w:tr w:rsidR="0013378A" w:rsidTr="00A13FED">
        <w:trPr>
          <w:trHeight w:hRule="exact" w:val="2211"/>
        </w:trPr>
        <w:tc>
          <w:tcPr>
            <w:tcW w:w="9354" w:type="dxa"/>
          </w:tcPr>
          <w:p w:rsidR="0013378A" w:rsidRPr="00151798" w:rsidRDefault="00FE1830" w:rsidP="00151798">
            <w:pPr>
              <w:pStyle w:val="Title"/>
              <w:rPr>
                <w:noProof/>
                <w:sz w:val="60"/>
                <w:szCs w:val="60"/>
              </w:rPr>
            </w:pPr>
            <w:r>
              <w:rPr>
                <w:noProof/>
                <w:sz w:val="60"/>
                <w:szCs w:val="60"/>
              </w:rPr>
              <w:t>Parks and Forests Clo</w:t>
            </w:r>
            <w:r w:rsidR="00A13FED" w:rsidRPr="00151798">
              <w:rPr>
                <w:noProof/>
                <w:sz w:val="60"/>
                <w:szCs w:val="60"/>
              </w:rPr>
              <w:t>sures on Code Red Fire Danger Rating days</w:t>
            </w:r>
          </w:p>
        </w:tc>
      </w:tr>
    </w:tbl>
    <w:p w:rsidR="005335D4" w:rsidRDefault="00151577" w:rsidP="0013378A">
      <w:pPr>
        <w:pStyle w:val="xPlaceholder"/>
        <w:sectPr w:rsidR="005335D4" w:rsidSect="00A13FED">
          <w:footerReference w:type="even" r:id="rId9"/>
          <w:footerReference w:type="default" r:id="rId10"/>
          <w:headerReference w:type="first" r:id="rId11"/>
          <w:footerReference w:type="first" r:id="rId12"/>
          <w:type w:val="continuous"/>
          <w:pgSz w:w="11907" w:h="16840" w:code="9"/>
          <w:pgMar w:top="1134" w:right="850" w:bottom="1134" w:left="850" w:header="284" w:footer="284" w:gutter="0"/>
          <w:cols w:num="2" w:space="284"/>
          <w:titlePg/>
          <w:docGrid w:linePitch="360"/>
        </w:sectPr>
      </w:pPr>
      <w:r>
        <w:rPr>
          <w:noProof/>
        </w:rPr>
        <w:lastRenderedPageBreak/>
        <w:drawing>
          <wp:anchor distT="0" distB="0" distL="114300" distR="114300" simplePos="0" relativeHeight="251667456" behindDoc="1" locked="1" layoutInCell="1" allowOverlap="1" wp14:anchorId="4C4486F1" wp14:editId="7BF9A922">
            <wp:simplePos x="0" y="0"/>
            <wp:positionH relativeFrom="page">
              <wp:posOffset>0</wp:posOffset>
            </wp:positionH>
            <wp:positionV relativeFrom="page">
              <wp:posOffset>0</wp:posOffset>
            </wp:positionV>
            <wp:extent cx="7560000" cy="2293200"/>
            <wp:effectExtent l="0" t="0" r="3175" b="0"/>
            <wp:wrapNone/>
            <wp:docPr id="11" name="SmallMast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I Title Banner_L4.emf"/>
                    <pic:cNvPicPr/>
                  </pic:nvPicPr>
                  <pic:blipFill>
                    <a:blip r:embed="rId13">
                      <a:extLst>
                        <a:ext uri="{28A0092B-C50C-407E-A947-70E740481C1C}">
                          <a14:useLocalDpi xmlns:a14="http://schemas.microsoft.com/office/drawing/2010/main" val="0"/>
                        </a:ext>
                      </a:extLst>
                    </a:blip>
                    <a:stretch>
                      <a:fillRect/>
                    </a:stretch>
                  </pic:blipFill>
                  <pic:spPr>
                    <a:xfrm>
                      <a:off x="0" y="0"/>
                      <a:ext cx="7560000" cy="2293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1" layoutInCell="1" allowOverlap="1" wp14:anchorId="33DA7889" wp14:editId="5F4EEAEC">
            <wp:simplePos x="0" y="0"/>
            <wp:positionH relativeFrom="page">
              <wp:posOffset>0</wp:posOffset>
            </wp:positionH>
            <wp:positionV relativeFrom="page">
              <wp:posOffset>0</wp:posOffset>
            </wp:positionV>
            <wp:extent cx="7560000" cy="2653200"/>
            <wp:effectExtent l="0" t="0" r="3175" b="0"/>
            <wp:wrapNone/>
            <wp:docPr id="2" name="Medium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I Title Banner_L3.em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60000" cy="2653200"/>
                    </a:xfrm>
                    <a:prstGeom prst="rect">
                      <a:avLst/>
                    </a:prstGeom>
                  </pic:spPr>
                </pic:pic>
              </a:graphicData>
            </a:graphic>
            <wp14:sizeRelH relativeFrom="page">
              <wp14:pctWidth>0</wp14:pctWidth>
            </wp14:sizeRelH>
            <wp14:sizeRelV relativeFrom="page">
              <wp14:pctHeight>0</wp14:pctHeight>
            </wp14:sizeRelV>
          </wp:anchor>
        </w:drawing>
      </w:r>
      <w:r w:rsidRPr="00487C12">
        <w:rPr>
          <w:noProof/>
        </w:rPr>
        <mc:AlternateContent>
          <mc:Choice Requires="wps">
            <w:drawing>
              <wp:anchor distT="0" distB="0" distL="114300" distR="114300" simplePos="0" relativeHeight="251650039" behindDoc="1" locked="1" layoutInCell="1" allowOverlap="1" wp14:anchorId="6AE093FA" wp14:editId="4499D69B">
                <wp:simplePos x="0" y="0"/>
                <wp:positionH relativeFrom="page">
                  <wp:posOffset>363855</wp:posOffset>
                </wp:positionH>
                <wp:positionV relativeFrom="page">
                  <wp:posOffset>363855</wp:posOffset>
                </wp:positionV>
                <wp:extent cx="6840000" cy="2106000"/>
                <wp:effectExtent l="0" t="0" r="0" b="8890"/>
                <wp:wrapNone/>
                <wp:docPr id="4" name="CoverRectangle"/>
                <wp:cNvGraphicFramePr/>
                <a:graphic xmlns:a="http://schemas.openxmlformats.org/drawingml/2006/main">
                  <a:graphicData uri="http://schemas.microsoft.com/office/word/2010/wordprocessingShape">
                    <wps:wsp>
                      <wps:cNvSpPr/>
                      <wps:spPr>
                        <a:xfrm>
                          <a:off x="0" y="0"/>
                          <a:ext cx="6840000" cy="210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CoverRectangle" o:spid="_x0000_s1026" style="position:absolute;margin-left:28.65pt;margin-top:28.65pt;width:538.6pt;height:165.85pt;z-index:-2516664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" fillcolor="#b71f26 [3215]" stroked="f" strokeweight="2pt">
                <w10:wrap anchorx="page" anchory="page"/>
                <w10:anchorlock/>
              </v:rect>
            </w:pict>
          </mc:Fallback>
        </mc:AlternateContent>
      </w:r>
      <w:r>
        <w:rPr>
          <w:noProof/>
          <w:sz w:val="18"/>
        </w:rPr>
        <mc:AlternateContent>
          <mc:Choice Requires="wps">
            <w:drawing>
              <wp:anchor distT="0" distB="0" distL="114300" distR="114300" simplePos="0" relativeHeight="251671552" behindDoc="0" locked="1" layoutInCell="1" allowOverlap="1" wp14:anchorId="5CCACAA7" wp14:editId="6ACD5A68">
                <wp:simplePos x="0" y="0"/>
                <wp:positionH relativeFrom="page">
                  <wp:posOffset>0</wp:posOffset>
                </wp:positionH>
                <wp:positionV relativeFrom="page">
                  <wp:align>bottom</wp:align>
                </wp:positionV>
                <wp:extent cx="3848400" cy="619200"/>
                <wp:effectExtent l="0" t="0" r="0" b="0"/>
                <wp:wrapNone/>
                <wp:docPr id="1" name="WebAddress" hidden="1"/>
                <wp:cNvGraphicFramePr/>
                <a:graphic xmlns:a="http://schemas.openxmlformats.org/drawingml/2006/main">
                  <a:graphicData uri="http://schemas.microsoft.com/office/word/2010/wordprocessingShape">
                    <wps:wsp>
                      <wps:cNvSpPr txBox="1"/>
                      <wps:spPr>
                        <a:xfrm>
                          <a:off x="0" y="0"/>
                          <a:ext cx="3848400" cy="61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504E" w:rsidRPr="009F69FA" w:rsidRDefault="0092504E" w:rsidP="00FB5C89">
                            <w:pPr>
                              <w:pStyle w:val="xWeb"/>
                            </w:pPr>
                            <w:r w:rsidRPr="009F69FA">
                              <w:t>www.depi.vic.gov.au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WebAddress" o:spid="_x0000_s1026" type="#_x0000_t202" style="position:absolute;margin-left:0;margin-top:0;width:303pt;height:48.75pt;z-index:251671552;visibility:hidden;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" filled="f" stroked="f" strokeweight=".5pt">
                <v:textbox inset="15mm">
                  <w:txbxContent>
                    <w:p w:rsidR="0092504E" w:rsidRPr="009F69FA" w:rsidRDefault="0092504E" w:rsidP="00FB5C89">
                      <w:pPr>
                        <w:pStyle w:val="xWeb"/>
                      </w:pPr>
                      <w:r w:rsidRPr="009F69FA">
                        <w:t>www.depi.vic.gov.au</w:t>
                      </w:r>
                    </w:p>
                  </w:txbxContent>
                </v:textbox>
                <w10:wrap anchorx="page" anchory="page"/>
                <w10:anchorlock/>
              </v:shape>
            </w:pict>
          </mc:Fallback>
        </mc:AlternateContent>
      </w:r>
      <w:r w:rsidR="00BA6670" w:rsidRPr="00BA6670">
        <w:rPr>
          <w:noProof/>
          <w:color w:val="FFFFFF" w:themeColor="background1"/>
          <w:sz w:val="72"/>
          <w:szCs w:val="72"/>
        </w:rPr>
        <w:drawing>
          <wp:anchor distT="0" distB="0" distL="114300" distR="114300" simplePos="0" relativeHeight="251673600" behindDoc="1" locked="0" layoutInCell="1" allowOverlap="1" wp14:anchorId="63123DA4" wp14:editId="4DD3B224">
            <wp:simplePos x="0" y="0"/>
            <wp:positionH relativeFrom="page">
              <wp:posOffset>0</wp:posOffset>
            </wp:positionH>
            <wp:positionV relativeFrom="page">
              <wp:posOffset>0</wp:posOffset>
            </wp:positionV>
            <wp:extent cx="7560000" cy="3013200"/>
            <wp:effectExtent l="0" t="0" r="3175" b="0"/>
            <wp:wrapNone/>
            <wp:docPr id="12" name="LargeMasthea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I Title Banner_L2.emf"/>
                    <pic:cNvPicPr/>
                  </pic:nvPicPr>
                  <pic:blipFill>
                    <a:blip r:embed="rId15">
                      <a:extLst>
                        <a:ext uri="{28A0092B-C50C-407E-A947-70E740481C1C}">
                          <a14:useLocalDpi xmlns:a14="http://schemas.microsoft.com/office/drawing/2010/main" val="0"/>
                        </a:ext>
                      </a:extLst>
                    </a:blip>
                    <a:stretch>
                      <a:fillRect/>
                    </a:stretch>
                  </pic:blipFill>
                  <pic:spPr>
                    <a:xfrm>
                      <a:off x="0" y="0"/>
                      <a:ext cx="7560000" cy="3013200"/>
                    </a:xfrm>
                    <a:prstGeom prst="rect">
                      <a:avLst/>
                    </a:prstGeom>
                  </pic:spPr>
                </pic:pic>
              </a:graphicData>
            </a:graphic>
            <wp14:sizeRelH relativeFrom="page">
              <wp14:pctWidth>0</wp14:pctWidth>
            </wp14:sizeRelH>
            <wp14:sizeRelV relativeFrom="page">
              <wp14:pctHeight>0</wp14:pctHeight>
            </wp14:sizeRelV>
          </wp:anchor>
        </w:drawing>
      </w:r>
    </w:p>
    <w:p w:rsidR="00A13FED" w:rsidRPr="00136109" w:rsidRDefault="00A13FED" w:rsidP="00A13FED">
      <w:pPr>
        <w:pStyle w:val="IntroFeatureText"/>
      </w:pPr>
      <w:bookmarkStart w:id="1" w:name="PasteHere"/>
      <w:bookmarkEnd w:id="1"/>
      <w:r>
        <w:lastRenderedPageBreak/>
        <w:t xml:space="preserve">Many </w:t>
      </w:r>
      <w:r w:rsidRPr="00136109">
        <w:t>of Victoria’s parks and forests are in bushfire prone areas. While they are great places to enjoy, during some weather conditions they are not safe places to be.</w:t>
      </w:r>
    </w:p>
    <w:p w:rsidR="00A13FED" w:rsidRPr="001A5177" w:rsidRDefault="00A13FED" w:rsidP="00A13FED">
      <w:pPr>
        <w:pStyle w:val="IntroFeatureText"/>
        <w:rPr>
          <w:rFonts w:eastAsia="Frutiger LT Std 45 Light"/>
        </w:rPr>
      </w:pPr>
      <w:r w:rsidRPr="001A5177">
        <w:rPr>
          <w:rFonts w:eastAsia="Frutiger LT Std 45 Light"/>
        </w:rPr>
        <w:t>You need to read this information carefully, as fires that start under some weather conditions may be fast moving, unpredictable and uncontrollable. You may not receive an official warning of a bushfire and you should not expect a fire truck.</w:t>
      </w:r>
    </w:p>
    <w:p w:rsidR="00A13FED" w:rsidRDefault="00A13FED" w:rsidP="00A13FED">
      <w:pPr>
        <w:pStyle w:val="BodyText"/>
        <w:sectPr w:rsidR="00A13FED" w:rsidSect="00A13FED">
          <w:type w:val="continuous"/>
          <w:pgSz w:w="11907" w:h="16840" w:code="9"/>
          <w:pgMar w:top="1134" w:right="850" w:bottom="1134" w:left="850" w:header="284" w:footer="284" w:gutter="0"/>
          <w:cols w:space="720"/>
          <w:titlePg/>
          <w:docGrid w:linePitch="360"/>
        </w:sectPr>
      </w:pPr>
    </w:p>
    <w:p w:rsidR="00A13FED" w:rsidRPr="00F85939" w:rsidRDefault="00A13FED" w:rsidP="00A13FED">
      <w:pPr>
        <w:pStyle w:val="BodyText"/>
      </w:pPr>
      <w:r w:rsidRPr="00F85939">
        <w:lastRenderedPageBreak/>
        <w:t>Victoria has adopted the national system of Fire Danger Ratings. On days of forecast Code Red Fire Danger Rating, the Department of</w:t>
      </w:r>
      <w:r w:rsidR="00151798">
        <w:t xml:space="preserve"> Environment and Primary Industries </w:t>
      </w:r>
      <w:r w:rsidRPr="00F85939">
        <w:t>(D</w:t>
      </w:r>
      <w:r w:rsidR="00151798">
        <w:t>EPI</w:t>
      </w:r>
      <w:r w:rsidRPr="00F85939">
        <w:t>) and Parks Victoria will close parks and forests (including State Forests and National Parks) in the bushfire prone areas of the relevant weather district for public safety.</w:t>
      </w:r>
    </w:p>
    <w:p w:rsidR="00A13FED" w:rsidRPr="00F85939" w:rsidRDefault="00A13FED" w:rsidP="00A13FED">
      <w:pPr>
        <w:pStyle w:val="BodyText"/>
      </w:pPr>
      <w:r w:rsidRPr="00F85939">
        <w:t xml:space="preserve">For more information on the Fire Danger Ratings system and Total Fire Bans visit </w:t>
      </w:r>
      <w:hyperlink r:id="rId16">
        <w:r w:rsidRPr="00F85939">
          <w:t xml:space="preserve">www.cfa.vic.gov.au </w:t>
        </w:r>
      </w:hyperlink>
      <w:r w:rsidRPr="00F85939">
        <w:t>or call the Victorian Bushfire Information Line on 1800 240 667.</w:t>
      </w:r>
    </w:p>
    <w:tbl>
      <w:tblPr>
        <w:tblStyle w:val="HighlightTable"/>
        <w:tblW w:w="5000" w:type="pct"/>
        <w:tblLook w:val="0600" w:firstRow="0" w:lastRow="0" w:firstColumn="0" w:lastColumn="0" w:noHBand="1" w:noVBand="1"/>
        <w:tblCaption w:val="Hightlight Text"/>
      </w:tblPr>
      <w:tblGrid>
        <w:gridCol w:w="4962"/>
      </w:tblGrid>
      <w:tr w:rsidR="00A13FED" w:rsidTr="00A13FED">
        <w:tc>
          <w:tcPr>
            <w:tcW w:w="5000" w:type="pct"/>
          </w:tcPr>
          <w:p w:rsidR="00A13FED" w:rsidRPr="00A13FED" w:rsidRDefault="00A13FED" w:rsidP="00A13FED">
            <w:pPr>
              <w:pStyle w:val="HighlightBoxText"/>
              <w:rPr>
                <w:b/>
                <w:sz w:val="22"/>
                <w:szCs w:val="22"/>
              </w:rPr>
            </w:pPr>
            <w:r w:rsidRPr="00A13FED">
              <w:rPr>
                <w:noProof/>
                <w:sz w:val="22"/>
                <w:szCs w:val="22"/>
              </w:rPr>
              <w:drawing>
                <wp:anchor distT="0" distB="0" distL="114300" distR="114300" simplePos="0" relativeHeight="251674624" behindDoc="0" locked="0" layoutInCell="1" allowOverlap="1" wp14:anchorId="5118365C" wp14:editId="28EA51E6">
                  <wp:simplePos x="0" y="0"/>
                  <wp:positionH relativeFrom="page">
                    <wp:posOffset>95250</wp:posOffset>
                  </wp:positionH>
                  <wp:positionV relativeFrom="page">
                    <wp:posOffset>-9525</wp:posOffset>
                  </wp:positionV>
                  <wp:extent cx="2951480" cy="1668145"/>
                  <wp:effectExtent l="0" t="0" r="1270" b="8255"/>
                  <wp:wrapSquare wrapText="bothSides"/>
                  <wp:docPr id="10" name="Picture 10" descr="Graphic showing the fire danger rating from low-moderate to Code Red" title="Fire Danger R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951480" cy="1668145"/>
                          </a:xfrm>
                          <a:prstGeom prst="rect">
                            <a:avLst/>
                          </a:prstGeom>
                        </pic:spPr>
                      </pic:pic>
                    </a:graphicData>
                  </a:graphic>
                  <wp14:sizeRelH relativeFrom="page">
                    <wp14:pctWidth>0</wp14:pctWidth>
                  </wp14:sizeRelH>
                  <wp14:sizeRelV relativeFrom="page">
                    <wp14:pctHeight>0</wp14:pctHeight>
                  </wp14:sizeRelV>
                </wp:anchor>
              </w:drawing>
            </w:r>
            <w:r w:rsidRPr="00A13FED">
              <w:rPr>
                <w:b/>
                <w:sz w:val="22"/>
                <w:szCs w:val="22"/>
              </w:rPr>
              <w:t>On Code Red Fire Danger Rating days, parks and forests are not safe places to be and they will be closed to the public.</w:t>
            </w:r>
          </w:p>
          <w:p w:rsidR="00A13FED" w:rsidRPr="00A13FED" w:rsidRDefault="00A13FED" w:rsidP="00A13FED">
            <w:pPr>
              <w:pStyle w:val="HighlightBoxText"/>
              <w:rPr>
                <w:b/>
                <w:sz w:val="22"/>
                <w:szCs w:val="22"/>
              </w:rPr>
            </w:pPr>
            <w:r w:rsidRPr="00A13FED">
              <w:rPr>
                <w:b/>
                <w:sz w:val="22"/>
                <w:szCs w:val="22"/>
              </w:rPr>
              <w:t>For your own safety, do not enter parks or forests and if you are already there you should leave the night before or early in the morning.</w:t>
            </w:r>
          </w:p>
          <w:p w:rsidR="00A13FED" w:rsidRDefault="00FE1830" w:rsidP="00A13FED">
            <w:pPr>
              <w:pStyle w:val="HighlightBoxText"/>
            </w:pPr>
            <w:r>
              <w:rPr>
                <w:noProof/>
              </w:rPr>
              <w:drawing>
                <wp:anchor distT="0" distB="0" distL="114300" distR="114300" simplePos="0" relativeHeight="251675648" behindDoc="0" locked="0" layoutInCell="1" allowOverlap="1" wp14:anchorId="68A27EA0" wp14:editId="3CE0C0C7">
                  <wp:simplePos x="0" y="0"/>
                  <wp:positionH relativeFrom="page">
                    <wp:posOffset>-1527</wp:posOffset>
                  </wp:positionH>
                  <wp:positionV relativeFrom="page">
                    <wp:posOffset>4074699</wp:posOffset>
                  </wp:positionV>
                  <wp:extent cx="939678" cy="839164"/>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VHPLogo_Full colour_CMYK_Vertica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41284" cy="840598"/>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6672" behindDoc="0" locked="0" layoutInCell="1" allowOverlap="1" wp14:anchorId="3E515A1B" wp14:editId="51FAA06A">
                  <wp:simplePos x="0" y="0"/>
                  <wp:positionH relativeFrom="page">
                    <wp:posOffset>1244037</wp:posOffset>
                  </wp:positionH>
                  <wp:positionV relativeFrom="page">
                    <wp:posOffset>4223385</wp:posOffset>
                  </wp:positionV>
                  <wp:extent cx="2882265" cy="40767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eReadyLogoBlkFlagReady.emf"/>
                          <pic:cNvPicPr/>
                        </pic:nvPicPr>
                        <pic:blipFill>
                          <a:blip r:embed="rId19">
                            <a:extLst>
                              <a:ext uri="{28A0092B-C50C-407E-A947-70E740481C1C}">
                                <a14:useLocalDpi xmlns:a14="http://schemas.microsoft.com/office/drawing/2010/main" val="0"/>
                              </a:ext>
                            </a:extLst>
                          </a:blip>
                          <a:stretch>
                            <a:fillRect/>
                          </a:stretch>
                        </pic:blipFill>
                        <pic:spPr>
                          <a:xfrm>
                            <a:off x="0" y="0"/>
                            <a:ext cx="2882265" cy="407670"/>
                          </a:xfrm>
                          <a:prstGeom prst="rect">
                            <a:avLst/>
                          </a:prstGeom>
                        </pic:spPr>
                      </pic:pic>
                    </a:graphicData>
                  </a:graphic>
                  <wp14:sizeRelH relativeFrom="page">
                    <wp14:pctWidth>0</wp14:pctWidth>
                  </wp14:sizeRelH>
                  <wp14:sizeRelV relativeFrom="page">
                    <wp14:pctHeight>0</wp14:pctHeight>
                  </wp14:sizeRelV>
                </wp:anchor>
              </w:drawing>
            </w:r>
            <w:r w:rsidR="00A13FED" w:rsidRPr="00A13FED">
              <w:rPr>
                <w:sz w:val="22"/>
                <w:szCs w:val="22"/>
              </w:rPr>
              <w:t>You may not receive a personal warning or see signage that the park or forest is closed.</w:t>
            </w:r>
            <w:r w:rsidR="002B5EAB">
              <w:rPr>
                <w:noProof/>
              </w:rPr>
              <w:t xml:space="preserve"> </w:t>
            </w:r>
          </w:p>
        </w:tc>
      </w:tr>
    </w:tbl>
    <w:p w:rsidR="00A13FED" w:rsidRDefault="00A13FED" w:rsidP="00A13FED">
      <w:pPr>
        <w:pStyle w:val="BodyText"/>
        <w:spacing w:before="0"/>
      </w:pPr>
      <w:r w:rsidRPr="001A5177">
        <w:lastRenderedPageBreak/>
        <w:t>Bushfire safety is a personal responsibility and anyone entering parks and forests during the bushfire season needs to stay aware of forecast weather conditions and remain alert to signs of fire such as smoke or emergency vehicles.</w:t>
      </w:r>
    </w:p>
    <w:p w:rsidR="00A13FED" w:rsidRDefault="00A13FED" w:rsidP="00A13FED">
      <w:pPr>
        <w:pStyle w:val="Heading2"/>
      </w:pPr>
      <w:r w:rsidRPr="003E231D">
        <w:t>Will a ranger come and tell me to leave?</w:t>
      </w:r>
    </w:p>
    <w:p w:rsidR="00A13FED" w:rsidRDefault="00A13FED" w:rsidP="00A13FED">
      <w:pPr>
        <w:pStyle w:val="BodyText"/>
      </w:pPr>
      <w:r w:rsidRPr="001A5177">
        <w:t>Due to the sheer size and geographic spread of Victoria’s parks and forests, it will not be possible for every visitor to personally receive a warning. It is your responsibility to</w:t>
      </w:r>
      <w:r>
        <w:t xml:space="preserve"> </w:t>
      </w:r>
      <w:r w:rsidRPr="001A5177">
        <w:t>remain alert and aware of th</w:t>
      </w:r>
      <w:r w:rsidR="00151798">
        <w:t>e current weather conditions. D</w:t>
      </w:r>
      <w:r w:rsidRPr="001A5177">
        <w:t>E</w:t>
      </w:r>
      <w:r w:rsidR="00151798">
        <w:t>PI</w:t>
      </w:r>
      <w:r w:rsidRPr="001A5177">
        <w:t xml:space="preserve"> and Parks Victoria need to focus on being prepared for fighting any fires that begin.</w:t>
      </w:r>
    </w:p>
    <w:p w:rsidR="00A13FED" w:rsidRDefault="00A13FED" w:rsidP="00A13FED">
      <w:pPr>
        <w:pStyle w:val="BodyText"/>
      </w:pPr>
      <w:r w:rsidRPr="001A5177">
        <w:t>When preparing to leave ensure any campfires are properly extinguished – using water, not dirt – so they cannot start</w:t>
      </w:r>
      <w:r>
        <w:t xml:space="preserve"> </w:t>
      </w:r>
      <w:r w:rsidRPr="001A5177">
        <w:t>a bushfire.</w:t>
      </w:r>
    </w:p>
    <w:p w:rsidR="00A13FED" w:rsidRDefault="00A13FED" w:rsidP="00A13FED">
      <w:pPr>
        <w:pStyle w:val="Heading2"/>
      </w:pPr>
      <w:r w:rsidRPr="003E231D">
        <w:t>Will all parks and forests be gated or fenced off to stop access on Code Red days?</w:t>
      </w:r>
    </w:p>
    <w:p w:rsidR="00A13FED" w:rsidRDefault="00A13FED" w:rsidP="00A13FED">
      <w:pPr>
        <w:pStyle w:val="BodyText"/>
      </w:pPr>
      <w:r w:rsidRPr="001A5177">
        <w:t>Gated entries will be closed at relevant parks or visitor sites. However, it is not possible to gate or fence off all parks and forests, as these are often vast areas of land, sometimes with roads running through them.</w:t>
      </w:r>
    </w:p>
    <w:p w:rsidR="00A13FED" w:rsidRDefault="00A13FED" w:rsidP="00A13FED">
      <w:pPr>
        <w:pStyle w:val="BodyText"/>
      </w:pPr>
      <w:r w:rsidRPr="001A5177">
        <w:t>People need to act responsibly and safely, and stay out of parks and forest areas on these days.</w:t>
      </w:r>
    </w:p>
    <w:p w:rsidR="00A13FED" w:rsidRDefault="00A13FED" w:rsidP="00A13FED">
      <w:pPr>
        <w:pStyle w:val="Heading2"/>
      </w:pPr>
      <w:r w:rsidRPr="003E231D">
        <w:t>How do I find out what the forecast Fire Danger Rating is?</w:t>
      </w:r>
    </w:p>
    <w:p w:rsidR="00A13FED" w:rsidRDefault="00A13FED" w:rsidP="00A13FED">
      <w:pPr>
        <w:pStyle w:val="BodyText"/>
      </w:pPr>
      <w:r w:rsidRPr="001A5177">
        <w:t xml:space="preserve">Fire Danger Ratings feature in weather forecasts on radio and television and in newspapers. You can also check online at </w:t>
      </w:r>
      <w:hyperlink r:id="rId20">
        <w:r w:rsidRPr="001A5177">
          <w:t xml:space="preserve">www.dse.vic.gov.au </w:t>
        </w:r>
      </w:hyperlink>
      <w:r w:rsidRPr="001A5177">
        <w:t xml:space="preserve">or </w:t>
      </w:r>
      <w:hyperlink r:id="rId21">
        <w:r w:rsidRPr="001A5177">
          <w:t xml:space="preserve">www.cfa.vic.gov.au </w:t>
        </w:r>
      </w:hyperlink>
      <w:r w:rsidRPr="001A5177">
        <w:t>or call the Victorian Bushfire Information Line on 1800 240 667.</w:t>
      </w:r>
    </w:p>
    <w:p w:rsidR="00A13FED" w:rsidRPr="003E231D" w:rsidRDefault="00A13FED" w:rsidP="00A13FED">
      <w:pPr>
        <w:pStyle w:val="Heading2"/>
      </w:pPr>
      <w:r w:rsidRPr="003E231D">
        <w:lastRenderedPageBreak/>
        <w:t>What should I do on days of</w:t>
      </w:r>
    </w:p>
    <w:p w:rsidR="00A13FED" w:rsidRDefault="00A13FED" w:rsidP="00A13FED">
      <w:pPr>
        <w:pStyle w:val="BodyText"/>
        <w:rPr>
          <w:rFonts w:eastAsia="Frutiger LT Std 45 Light"/>
        </w:rPr>
      </w:pPr>
      <w:r w:rsidRPr="001A5177">
        <w:rPr>
          <w:rStyle w:val="Bold"/>
          <w:rFonts w:eastAsia="Frutiger LT Std 45 Light"/>
        </w:rPr>
        <w:t>Extreme or Severe Fire Danger Rating?</w:t>
      </w:r>
    </w:p>
    <w:p w:rsidR="00A13FED" w:rsidRDefault="00A13FED" w:rsidP="00A13FED">
      <w:pPr>
        <w:pStyle w:val="BodyText"/>
      </w:pPr>
      <w:r w:rsidRPr="001A5177">
        <w:t>On days of Extreme and Severe Fire Danger Ratings you should reconsider plans to visit parks and forests, and if you are already within a park or forest the safest option is to leave early in the day.</w:t>
      </w:r>
    </w:p>
    <w:p w:rsidR="00A13FED" w:rsidRDefault="00A13FED" w:rsidP="00A13FED">
      <w:pPr>
        <w:pStyle w:val="Heading2"/>
      </w:pPr>
      <w:r w:rsidRPr="003E231D">
        <w:t>How do I find out which district I am in?</w:t>
      </w:r>
    </w:p>
    <w:p w:rsidR="00A13FED" w:rsidRDefault="00A13FED" w:rsidP="00A13FED">
      <w:pPr>
        <w:pStyle w:val="BodyText"/>
      </w:pPr>
      <w:r w:rsidRPr="001A5177">
        <w:t xml:space="preserve">The Fire Danger Rating forecasts are issued according to weather districts. You can view more detailed maps of the districts online at </w:t>
      </w:r>
      <w:hyperlink r:id="rId22">
        <w:r w:rsidRPr="001A5177">
          <w:t xml:space="preserve">www.cfa.vic.gov.au </w:t>
        </w:r>
      </w:hyperlink>
      <w:r w:rsidRPr="001A5177">
        <w:t>or call the Victorian Bushfire Information Line on 1800 240 667.</w:t>
      </w:r>
    </w:p>
    <w:p w:rsidR="00A13FED" w:rsidRDefault="00A13FED" w:rsidP="00A13FED">
      <w:pPr>
        <w:pStyle w:val="xInlineShape"/>
      </w:pPr>
      <w:r>
        <w:rPr>
          <w:noProof/>
        </w:rPr>
        <w:drawing>
          <wp:inline distT="0" distB="0" distL="0" distR="0" wp14:anchorId="735264A3" wp14:editId="3AEBB7D4">
            <wp:extent cx="2952000" cy="2115811"/>
            <wp:effectExtent l="0" t="0" r="1270" b="0"/>
            <wp:docPr id="15" name="Picture 15" descr="Districts shown on a map of Victoria e.g. East Gippsland" title="Map of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952000" cy="2115811"/>
                    </a:xfrm>
                    <a:prstGeom prst="rect">
                      <a:avLst/>
                    </a:prstGeom>
                  </pic:spPr>
                </pic:pic>
              </a:graphicData>
            </a:graphic>
          </wp:inline>
        </w:drawing>
      </w:r>
    </w:p>
    <w:p w:rsidR="00A13FED" w:rsidRDefault="00A13FED" w:rsidP="00A13FED">
      <w:pPr>
        <w:pStyle w:val="Heading2"/>
      </w:pPr>
      <w:r w:rsidRPr="003E231D">
        <w:t>If I leave the forest or park where should I go?</w:t>
      </w:r>
    </w:p>
    <w:p w:rsidR="00A13FED" w:rsidRDefault="00A13FED" w:rsidP="00A13FED">
      <w:pPr>
        <w:pStyle w:val="BodyText"/>
      </w:pPr>
      <w:r w:rsidRPr="001A5177">
        <w:t>Visitor Information Centres in regional locations can suggest alternative tourism opportunities</w:t>
      </w:r>
    </w:p>
    <w:p w:rsidR="00A13FED" w:rsidRDefault="00A13FED" w:rsidP="00A13FED">
      <w:pPr>
        <w:pStyle w:val="Heading2"/>
      </w:pPr>
      <w:r w:rsidRPr="003E231D">
        <w:t>What if I don’t want to leave?</w:t>
      </w:r>
    </w:p>
    <w:p w:rsidR="00A13FED" w:rsidRDefault="00A13FED" w:rsidP="00A13FED">
      <w:pPr>
        <w:pStyle w:val="BodyText"/>
      </w:pPr>
      <w:r w:rsidRPr="001A5177">
        <w:t>Parks and forests are not safe places to be and you will be putting yourself at risk by remaining in these areas.</w:t>
      </w:r>
    </w:p>
    <w:p w:rsidR="00A13FED" w:rsidRDefault="00A13FED" w:rsidP="00A13FED">
      <w:pPr>
        <w:pStyle w:val="BodyText"/>
      </w:pPr>
      <w:r w:rsidRPr="001A5177">
        <w:t>If a fire starts on a Code Red day, you can expect that it could be unpredictable, uncontrollable and fast moving. You should not expect a fire truck.</w:t>
      </w:r>
    </w:p>
    <w:p w:rsidR="00A13FED" w:rsidRDefault="00A13FED" w:rsidP="00A13FED">
      <w:pPr>
        <w:pStyle w:val="BodyText"/>
      </w:pPr>
      <w:r w:rsidRPr="001A5177">
        <w:t>It is an offence to knowingly enter parks or forests which are closed, and penalties may apply.</w:t>
      </w:r>
    </w:p>
    <w:p w:rsidR="00A13FED" w:rsidRPr="003E231D" w:rsidRDefault="00A13FED" w:rsidP="00A13FED">
      <w:pPr>
        <w:pStyle w:val="Heading2"/>
      </w:pPr>
      <w:r w:rsidRPr="003E231D">
        <w:t>Are there any parks or forests which won’t be closed on</w:t>
      </w:r>
    </w:p>
    <w:p w:rsidR="00A13FED" w:rsidRDefault="00A13FED" w:rsidP="00A13FED">
      <w:pPr>
        <w:pStyle w:val="BodyText"/>
        <w:rPr>
          <w:rFonts w:eastAsia="Frutiger LT Std 45 Light"/>
        </w:rPr>
      </w:pPr>
      <w:r w:rsidRPr="001A5177">
        <w:rPr>
          <w:rStyle w:val="Bold"/>
          <w:rFonts w:eastAsia="Frutiger LT Std 45 Light"/>
        </w:rPr>
        <w:t>Code Red Fire Danger Rating days?</w:t>
      </w:r>
    </w:p>
    <w:p w:rsidR="00A13FED" w:rsidRDefault="00A13FED" w:rsidP="00A13FED">
      <w:pPr>
        <w:pStyle w:val="BodyText"/>
      </w:pPr>
      <w:r w:rsidRPr="001A5177">
        <w:t>All state forests and forest parks will be closed on Code Red Fire Danger Rating days.</w:t>
      </w:r>
    </w:p>
    <w:p w:rsidR="00A13FED" w:rsidRDefault="00A13FED" w:rsidP="00A13FED">
      <w:pPr>
        <w:pStyle w:val="BodyText"/>
      </w:pPr>
      <w:r w:rsidRPr="001A5177">
        <w:t>Some parks or visitor areas which are judged to be at a lower risk of bushfire may remain open, such as those in inner-urban areas or areas which have been recently burnt.</w:t>
      </w:r>
    </w:p>
    <w:p w:rsidR="00A13FED" w:rsidRDefault="00A13FED" w:rsidP="00A13FED">
      <w:pPr>
        <w:pStyle w:val="BodyText"/>
      </w:pPr>
      <w:r w:rsidRPr="001A5177">
        <w:t xml:space="preserve">Visit the Parks Victoria website </w:t>
      </w:r>
      <w:hyperlink r:id="rId24">
        <w:r w:rsidRPr="001A5177">
          <w:t>www.parkweb.vic.gov.au</w:t>
        </w:r>
      </w:hyperlink>
      <w:r w:rsidRPr="001A5177">
        <w:t xml:space="preserve"> to view a complete list of park closures.</w:t>
      </w:r>
    </w:p>
    <w:p w:rsidR="00A13FED" w:rsidRDefault="00A13FED" w:rsidP="00A13FED">
      <w:pPr>
        <w:pStyle w:val="Heading2"/>
      </w:pPr>
      <w:r w:rsidRPr="003E231D">
        <w:t>What if I usually access my property through park or forest?</w:t>
      </w:r>
    </w:p>
    <w:p w:rsidR="00A13FED" w:rsidRDefault="00A13FED" w:rsidP="00A13FED">
      <w:pPr>
        <w:pStyle w:val="BodyText"/>
      </w:pPr>
      <w:r w:rsidRPr="001A5177">
        <w:t>If you access your property through park or state forest, you will be allowed to enter the area for the purpose of entering or leaving your property.</w:t>
      </w:r>
    </w:p>
    <w:p w:rsidR="00A13FED" w:rsidRDefault="00A13FED" w:rsidP="00A13FED">
      <w:pPr>
        <w:pStyle w:val="BodyText"/>
      </w:pPr>
      <w:r w:rsidRPr="001A5177">
        <w:t>On a Code Red day, the safest option if you live in a bushfire prone area is to leave your home the night before or early in the morning.</w:t>
      </w:r>
    </w:p>
    <w:p w:rsidR="00A13FED" w:rsidRDefault="00A13FED" w:rsidP="00A13FED">
      <w:pPr>
        <w:pStyle w:val="Heading2"/>
      </w:pPr>
      <w:r w:rsidRPr="003E231D">
        <w:t>What if the park or forest I’m in spans more than one Fire Danger Rating district?</w:t>
      </w:r>
    </w:p>
    <w:p w:rsidR="00A13FED" w:rsidRDefault="00A13FED" w:rsidP="00A13FED">
      <w:pPr>
        <w:pStyle w:val="BodyText"/>
      </w:pPr>
      <w:r w:rsidRPr="001A5177">
        <w:t xml:space="preserve">Visit </w:t>
      </w:r>
      <w:hyperlink r:id="rId25">
        <w:r w:rsidRPr="001A5177">
          <w:t xml:space="preserve">www.parkweb.vic.gov.au </w:t>
        </w:r>
      </w:hyperlink>
      <w:r w:rsidRPr="001A5177">
        <w:t>or call 13 1963 for a complete list of park closures.</w:t>
      </w:r>
    </w:p>
    <w:p w:rsidR="00A13FED" w:rsidRDefault="00A13FED" w:rsidP="00A13FED">
      <w:pPr>
        <w:pStyle w:val="Heading2"/>
      </w:pPr>
      <w:bookmarkStart w:id="2" w:name="EndPasteHere"/>
      <w:bookmarkEnd w:id="2"/>
      <w:r w:rsidRPr="003E231D">
        <w:t>Whe</w:t>
      </w:r>
      <w:r w:rsidRPr="001A5177">
        <w:t>re can I go if I need more information about bushfire?</w:t>
      </w:r>
    </w:p>
    <w:p w:rsidR="00A13FED" w:rsidRDefault="00A13FED" w:rsidP="00A13FED">
      <w:pPr>
        <w:pStyle w:val="BodyText"/>
      </w:pPr>
      <w:r w:rsidRPr="001A5177">
        <w:t>For current bushfire information:</w:t>
      </w:r>
    </w:p>
    <w:p w:rsidR="00A13FED" w:rsidRDefault="00A13FED" w:rsidP="00A13FED">
      <w:pPr>
        <w:pStyle w:val="BodyText"/>
      </w:pPr>
      <w:r w:rsidRPr="001A5177">
        <w:rPr>
          <w:rStyle w:val="Bold"/>
          <w:rFonts w:eastAsia="Frutiger LT Std 45 Light"/>
        </w:rPr>
        <w:t xml:space="preserve">Tune into: </w:t>
      </w:r>
      <w:r w:rsidRPr="001A5177">
        <w:t>ABC Local Radio, commercial radio stations across Victoria and SKY News television.</w:t>
      </w:r>
    </w:p>
    <w:p w:rsidR="00A13FED" w:rsidRDefault="00A13FED" w:rsidP="00A13FED">
      <w:pPr>
        <w:pStyle w:val="BodyText"/>
      </w:pPr>
      <w:r w:rsidRPr="001A5177">
        <w:rPr>
          <w:rStyle w:val="Bold"/>
          <w:rFonts w:eastAsia="Frutiger LT Std 45 Light"/>
        </w:rPr>
        <w:t xml:space="preserve">Call: </w:t>
      </w:r>
      <w:r w:rsidRPr="001A5177">
        <w:t>Victorian Bushfire Information Line on 1800 240 667</w:t>
      </w:r>
    </w:p>
    <w:p w:rsidR="00A13FED" w:rsidRDefault="00A13FED" w:rsidP="00A13FED">
      <w:pPr>
        <w:pStyle w:val="BodyText"/>
      </w:pPr>
      <w:r w:rsidRPr="001A5177">
        <w:rPr>
          <w:rStyle w:val="Bold"/>
          <w:rFonts w:eastAsia="Frutiger LT Std 45 Light"/>
        </w:rPr>
        <w:t xml:space="preserve">Go online: </w:t>
      </w:r>
      <w:hyperlink r:id="rId26">
        <w:r w:rsidRPr="001A5177">
          <w:t>www.cfa.vic.gov.au</w:t>
        </w:r>
        <w:r w:rsidR="00FE1830">
          <w:t>,</w:t>
        </w:r>
        <w:r w:rsidRPr="001A5177">
          <w:t xml:space="preserve"> </w:t>
        </w:r>
      </w:hyperlink>
      <w:hyperlink r:id="rId27">
        <w:r w:rsidRPr="001A5177">
          <w:t>www.</w:t>
        </w:r>
        <w:r w:rsidR="00151798">
          <w:t>emergency.</w:t>
        </w:r>
        <w:r w:rsidRPr="001A5177">
          <w:t>vic.gov.au</w:t>
        </w:r>
      </w:hyperlink>
      <w:r w:rsidRPr="001A5177">
        <w:t xml:space="preserve"> </w:t>
      </w:r>
      <w:r w:rsidR="00151798">
        <w:t xml:space="preserve">or download the </w:t>
      </w:r>
      <w:proofErr w:type="spellStart"/>
      <w:r w:rsidR="00151798">
        <w:t>FireReady</w:t>
      </w:r>
      <w:proofErr w:type="spellEnd"/>
      <w:r w:rsidR="00151798">
        <w:t xml:space="preserve"> app. </w:t>
      </w:r>
      <w:r w:rsidRPr="001A5177">
        <w:t>For more information about camping or hiking</w:t>
      </w:r>
      <w:r>
        <w:t xml:space="preserve"> </w:t>
      </w:r>
      <w:r w:rsidRPr="001A5177">
        <w:t xml:space="preserve">in Victoria, call Parks Victoria on 13 1963 or visit </w:t>
      </w:r>
      <w:hyperlink r:id="rId28">
        <w:r w:rsidRPr="001A5177">
          <w:t>www.parkweb.vic.gov.au</w:t>
        </w:r>
      </w:hyperlink>
    </w:p>
    <w:p w:rsidR="00A13FED" w:rsidRDefault="00A13FED" w:rsidP="00A13FED">
      <w:pPr>
        <w:pStyle w:val="Heading3"/>
      </w:pPr>
      <w:r w:rsidRPr="003E231D">
        <w:t>For emergencies dial “000”</w:t>
      </w:r>
    </w:p>
    <w:tbl>
      <w:tblPr>
        <w:tblpPr w:leftFromText="181" w:rightFromText="181" w:topFromText="142" w:vertAnchor="page" w:horzAnchor="margin" w:tblpYSpec="bottom"/>
        <w:tblOverlap w:val="never"/>
        <w:tblW w:w="10092" w:type="dxa"/>
        <w:tblBorders>
          <w:top w:val="dotted" w:sz="8" w:space="0" w:color="B71F26" w:themeColor="text2"/>
        </w:tblBorders>
        <w:tblLayout w:type="fixed"/>
        <w:tblCellMar>
          <w:left w:w="0" w:type="dxa"/>
          <w:bottom w:w="482" w:type="dxa"/>
          <w:right w:w="0" w:type="dxa"/>
        </w:tblCellMar>
        <w:tblLook w:val="01E0" w:firstRow="1" w:lastRow="1" w:firstColumn="1" w:lastColumn="1" w:noHBand="0" w:noVBand="0"/>
      </w:tblPr>
      <w:tblGrid>
        <w:gridCol w:w="5216"/>
        <w:gridCol w:w="4876"/>
      </w:tblGrid>
      <w:tr w:rsidR="00A13FED" w:rsidTr="00ED1D13">
        <w:trPr>
          <w:trHeight w:val="2268"/>
        </w:trPr>
        <w:tc>
          <w:tcPr>
            <w:tcW w:w="5216" w:type="dxa"/>
            <w:shd w:val="clear" w:color="auto" w:fill="auto"/>
            <w:tcMar>
              <w:top w:w="28" w:type="dxa"/>
              <w:bottom w:w="284" w:type="dxa"/>
            </w:tcMar>
          </w:tcPr>
          <w:p w:rsidR="00A13FED" w:rsidRDefault="00A13FED" w:rsidP="00ED1D13">
            <w:pPr>
              <w:pStyle w:val="SmallBodyText"/>
            </w:pPr>
            <w:r>
              <w:t xml:space="preserve">© The State of Victoria Department of Environment and Primary </w:t>
            </w:r>
            <w:r w:rsidRPr="00771646">
              <w:t>Industries</w:t>
            </w:r>
            <w:r>
              <w:t xml:space="preserve"> </w:t>
            </w:r>
            <w:r>
              <w:fldChar w:fldCharType="begin"/>
            </w:r>
            <w:r>
              <w:instrText xml:space="preserve"> DATE  \@ "yyyy" \* MERGEFORMAT </w:instrText>
            </w:r>
            <w:r>
              <w:fldChar w:fldCharType="separate"/>
            </w:r>
            <w:r w:rsidR="005F2FDF">
              <w:rPr>
                <w:noProof/>
              </w:rPr>
              <w:t>2014</w:t>
            </w:r>
            <w:r>
              <w:fldChar w:fldCharType="end"/>
            </w:r>
          </w:p>
          <w:p w:rsidR="00A13FED" w:rsidRDefault="00A13FED" w:rsidP="00ED1D13">
            <w:pPr>
              <w:pStyle w:val="SmallBodyText"/>
              <w:spacing w:before="80" w:after="80"/>
              <w:ind w:right="57"/>
            </w:pPr>
            <w:r>
              <w:rPr>
                <w:noProof/>
              </w:rPr>
              <w:drawing>
                <wp:inline distT="0" distB="0" distL="0" distR="0" wp14:anchorId="695C3986" wp14:editId="1217C8D6">
                  <wp:extent cx="658800" cy="237600"/>
                  <wp:effectExtent l="0" t="0" r="8255" b="0"/>
                  <wp:docPr id="16" name="Picture 16"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29">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inline>
              </w:drawing>
            </w:r>
          </w:p>
          <w:p w:rsidR="00A13FED" w:rsidRDefault="00A13FED" w:rsidP="00060C51">
            <w:pPr>
              <w:pStyle w:val="SmallBodyText"/>
              <w:spacing w:line="180" w:lineRule="atLeast"/>
              <w:ind w:right="57"/>
            </w:pPr>
            <w:bookmarkStart w:id="3" w:name="_ImprintPageTwo"/>
            <w:bookmarkEnd w:id="3"/>
            <w:r>
              <w:t xml:space="preserve">This work is licensed under a Creative Commons Attribution 3.0 Australia </w:t>
            </w:r>
            <w:r>
              <w:br/>
              <w:t>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and Primary Industries logo. To view a copy of this licence, visit http://creativecommons.org/licenses/by/3.0/au/deed.en</w:t>
            </w:r>
            <w:r>
              <w:rPr>
                <w:rStyle w:val="A3"/>
                <w:rFonts w:cs="Arial"/>
                <w:color w:val="000000" w:themeColor="text1"/>
                <w:sz w:val="14"/>
                <w:szCs w:val="20"/>
              </w:rPr>
              <w:br/>
            </w:r>
            <w:r w:rsidR="00060C51">
              <w:rPr>
                <w:rStyle w:val="A3"/>
                <w:rFonts w:cs="Arial"/>
                <w:color w:val="000000" w:themeColor="text1"/>
                <w:sz w:val="14"/>
                <w:szCs w:val="20"/>
              </w:rPr>
              <w:t>ISBN 978-1-74146-428-3</w:t>
            </w:r>
            <w:r w:rsidRPr="00A13FED">
              <w:rPr>
                <w:rStyle w:val="A3"/>
                <w:rFonts w:cs="Arial"/>
                <w:color w:val="000000" w:themeColor="text1"/>
                <w:sz w:val="14"/>
                <w:szCs w:val="20"/>
              </w:rPr>
              <w:t xml:space="preserve"> (</w:t>
            </w:r>
            <w:r w:rsidR="00060C51">
              <w:rPr>
                <w:rStyle w:val="A3"/>
                <w:rFonts w:cs="Arial"/>
                <w:color w:val="000000" w:themeColor="text1"/>
                <w:sz w:val="14"/>
                <w:szCs w:val="20"/>
              </w:rPr>
              <w:t>pdf</w:t>
            </w:r>
            <w:r w:rsidRPr="00A13FED">
              <w:rPr>
                <w:rStyle w:val="A3"/>
                <w:rFonts w:cs="Arial"/>
                <w:color w:val="000000" w:themeColor="text1"/>
                <w:sz w:val="14"/>
                <w:szCs w:val="20"/>
              </w:rPr>
              <w:t>)</w:t>
            </w:r>
            <w:bookmarkStart w:id="4" w:name="_GoBack"/>
            <w:bookmarkEnd w:id="4"/>
          </w:p>
        </w:tc>
        <w:tc>
          <w:tcPr>
            <w:tcW w:w="4876" w:type="dxa"/>
            <w:shd w:val="clear" w:color="auto" w:fill="auto"/>
            <w:tcMar>
              <w:top w:w="28" w:type="dxa"/>
              <w:bottom w:w="284" w:type="dxa"/>
            </w:tcMar>
          </w:tcPr>
          <w:p w:rsidR="00A13FED" w:rsidRPr="00771646" w:rsidRDefault="00A13FED" w:rsidP="00ED1D13">
            <w:pPr>
              <w:pStyle w:val="SmallHeading"/>
              <w:spacing w:before="40"/>
            </w:pPr>
            <w:r>
              <w:t>Accessibility</w:t>
            </w:r>
          </w:p>
          <w:p w:rsidR="00A13FED" w:rsidRDefault="00A13FED" w:rsidP="00ED1D13">
            <w:pPr>
              <w:pStyle w:val="SmallBodyText"/>
            </w:pPr>
            <w:r>
              <w:t xml:space="preserve">If you would like to receive this publication in an alternative format, </w:t>
            </w:r>
            <w:r>
              <w:br/>
              <w:t>please telephone DEPI Customer Service Centre 136186,</w:t>
            </w:r>
            <w:r w:rsidR="001F267C">
              <w:t xml:space="preserve"> </w:t>
            </w:r>
            <w:r>
              <w:br/>
              <w:t xml:space="preserve">email </w:t>
            </w:r>
            <w:r w:rsidRPr="008F559C">
              <w:t>customer.service@depi.vic.gov.au</w:t>
            </w:r>
            <w:r>
              <w:t xml:space="preserve"> via the National Relay Service on 133 677 www.relayservice.com.au.</w:t>
            </w:r>
            <w:r>
              <w:br/>
              <w:t xml:space="preserve">This document is also available on the internet at </w:t>
            </w:r>
            <w:r w:rsidRPr="008F559C">
              <w:rPr>
                <w:b/>
              </w:rPr>
              <w:t>www.depi.vic.gov.au</w:t>
            </w:r>
            <w:r>
              <w:t xml:space="preserve"> </w:t>
            </w:r>
          </w:p>
          <w:p w:rsidR="00A13FED" w:rsidRPr="008F559C" w:rsidRDefault="00A13FED" w:rsidP="00ED1D13">
            <w:pPr>
              <w:pStyle w:val="SmallHeading"/>
            </w:pPr>
            <w:r>
              <w:t>Disclaimer</w:t>
            </w:r>
          </w:p>
          <w:p w:rsidR="00A13FED" w:rsidRDefault="00A13FED" w:rsidP="00ED1D13">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r>
      <w:tr w:rsidR="00A13FED" w:rsidTr="00ED1D13">
        <w:trPr>
          <w:trHeight w:val="20"/>
        </w:trPr>
        <w:tc>
          <w:tcPr>
            <w:tcW w:w="5216" w:type="dxa"/>
            <w:shd w:val="clear" w:color="auto" w:fill="auto"/>
            <w:vAlign w:val="bottom"/>
          </w:tcPr>
          <w:p w:rsidR="00A13FED" w:rsidRPr="0043183F" w:rsidRDefault="00A13FED" w:rsidP="00ED1D13">
            <w:pPr>
              <w:pStyle w:val="xWeb"/>
            </w:pPr>
            <w:r>
              <w:t>www.depi.vic.gov.au</w:t>
            </w:r>
          </w:p>
        </w:tc>
        <w:tc>
          <w:tcPr>
            <w:tcW w:w="4876" w:type="dxa"/>
            <w:shd w:val="clear" w:color="auto" w:fill="auto"/>
          </w:tcPr>
          <w:p w:rsidR="00A13FED" w:rsidRDefault="00A13FED" w:rsidP="00A13FED">
            <w:pPr>
              <w:pStyle w:val="xWeb"/>
            </w:pPr>
            <w:r>
              <w:t>www.parkweb.vic.gov.au</w:t>
            </w:r>
          </w:p>
        </w:tc>
      </w:tr>
    </w:tbl>
    <w:p w:rsidR="00A13FED" w:rsidRDefault="00A13FED" w:rsidP="00151798">
      <w:pPr>
        <w:pStyle w:val="SmallBodyText"/>
      </w:pPr>
    </w:p>
    <w:sectPr w:rsidR="00A13FED" w:rsidSect="00A13FED">
      <w:type w:val="continuous"/>
      <w:pgSz w:w="11907" w:h="16840" w:code="9"/>
      <w:pgMar w:top="1134" w:right="850" w:bottom="993" w:left="850" w:header="284" w:footer="284" w:gutter="0"/>
      <w:cols w:num="2" w:space="283"/>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FED" w:rsidRDefault="00A13FED">
      <w:r>
        <w:separator/>
      </w:r>
    </w:p>
    <w:p w:rsidR="00A13FED" w:rsidRDefault="00A13FED"/>
  </w:endnote>
  <w:endnote w:type="continuationSeparator" w:id="0">
    <w:p w:rsidR="00A13FED" w:rsidRDefault="00A13FED">
      <w:r>
        <w:continuationSeparator/>
      </w:r>
    </w:p>
    <w:p w:rsidR="00A13FED" w:rsidRDefault="00A13F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00"/>
    <w:family w:val="modern"/>
    <w:pitch w:val="fixed"/>
    <w:sig w:usb0="E10002FF" w:usb1="4000FCFF" w:usb2="00000009" w:usb3="00000000" w:csb0="0000019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4E" w:rsidRPr="00B5221E" w:rsidRDefault="0092504E" w:rsidP="00FF04A6">
    <w:r>
      <w:rPr>
        <w:noProof/>
      </w:rPr>
      <mc:AlternateContent>
        <mc:Choice Requires="wps">
          <w:drawing>
            <wp:anchor distT="0" distB="0" distL="114300" distR="114300" simplePos="0" relativeHeight="251863552" behindDoc="1" locked="1" layoutInCell="1" allowOverlap="1" wp14:anchorId="154AF20B" wp14:editId="7734450B">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04E" w:rsidRPr="0001226A" w:rsidRDefault="0092504E"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4529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" filled="f" stroked="f">
              <v:textbox>
                <w:txbxContent>
                  <w:p w:rsidR="0092504E" w:rsidRPr="0001226A" w:rsidRDefault="0092504E"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4E" w:rsidRDefault="0092504E">
    <w:pPr>
      <w:pStyle w:val="Footer"/>
    </w:pPr>
    <w:r>
      <w:rPr>
        <w:noProof/>
      </w:rPr>
      <mc:AlternateContent>
        <mc:Choice Requires="wps">
          <w:drawing>
            <wp:anchor distT="0" distB="0" distL="114300" distR="114300" simplePos="0" relativeHeight="251861504" behindDoc="1" locked="1" layoutInCell="1" allowOverlap="1" wp14:anchorId="2B49A7EA" wp14:editId="43BB8BA8">
              <wp:simplePos x="0" y="0"/>
              <wp:positionH relativeFrom="page">
                <wp:align>center</wp:align>
              </wp:positionH>
              <wp:positionV relativeFrom="page">
                <wp:align>center</wp:align>
              </wp:positionV>
              <wp:extent cx="7560000" cy="1796400"/>
              <wp:effectExtent l="0" t="0" r="0" b="0"/>
              <wp:wrapNone/>
              <wp:docPr id="7"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04E" w:rsidRPr="0001226A" w:rsidRDefault="0092504E"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alt="Title: Background Watermark Image" style="position:absolute;margin-left:0;margin-top:0;width:595.3pt;height:141.45pt;z-index:-2514549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u0r0wIAAOY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h8u0r0wIAAOYFAAAOAAAAAAAAAAAAAAAAAC4CAABkcnMvZTJvRG9j&#10;LnhtbFBLAQItABQABgAIAAAAIQA0xUTO2wAAAAYBAAAPAAAAAAAAAAAAAAAAAC0FAABkcnMvZG93&#10;bnJldi54bWxQSwUGAAAAAAQABADzAAAANQYAAAAA&#10;" filled="f" stroked="f">
              <v:textbox>
                <w:txbxContent>
                  <w:p w:rsidR="0092504E" w:rsidRPr="0001226A" w:rsidRDefault="0092504E"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4E" w:rsidRPr="001C3B90" w:rsidRDefault="0092504E" w:rsidP="0053126C">
    <w:pPr>
      <w:pStyle w:val="FooterFirstPage"/>
    </w:pPr>
    <w:r>
      <w:rPr>
        <w:noProof/>
      </w:rPr>
      <w:drawing>
        <wp:anchor distT="179705" distB="0" distL="114300" distR="114300" simplePos="0" relativeHeight="251869696" behindDoc="1" locked="0" layoutInCell="1" allowOverlap="1" wp14:anchorId="0CE98918" wp14:editId="763D281F">
          <wp:simplePos x="0" y="0"/>
          <wp:positionH relativeFrom="page">
            <wp:align>right</wp:align>
          </wp:positionH>
          <wp:positionV relativeFrom="page">
            <wp:align>bottom</wp:align>
          </wp:positionV>
          <wp:extent cx="2889250" cy="876300"/>
          <wp:effectExtent l="0" t="0" r="6350" b="0"/>
          <wp:wrapTopAndBottom/>
          <wp:docPr id="5" name="LogoMono"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I_Black_RGB_right (w 1cm margin).emf"/>
                  <pic:cNvPicPr/>
                </pic:nvPicPr>
                <pic:blipFill rotWithShape="1">
                  <a:blip r:embed="rId1">
                    <a:extLst>
                      <a:ext uri="{28A0092B-C50C-407E-A947-70E740481C1C}">
                        <a14:useLocalDpi xmlns:a14="http://schemas.microsoft.com/office/drawing/2010/main" val="0"/>
                      </a:ext>
                    </a:extLst>
                  </a:blip>
                  <a:srcRect t="29231"/>
                  <a:stretch/>
                </pic:blipFill>
                <pic:spPr bwMode="auto">
                  <a:xfrm>
                    <a:off x="0" y="0"/>
                    <a:ext cx="2898000" cy="8789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868672" behindDoc="1" locked="1" layoutInCell="1" allowOverlap="1" wp14:anchorId="23391544" wp14:editId="5FF189AC">
              <wp:simplePos x="0" y="0"/>
              <wp:positionH relativeFrom="page">
                <wp:align>center</wp:align>
              </wp:positionH>
              <wp:positionV relativeFrom="page">
                <wp:align>center</wp:align>
              </wp:positionV>
              <wp:extent cx="7560000" cy="1796400"/>
              <wp:effectExtent l="0" t="0" r="0" b="0"/>
              <wp:wrapNone/>
              <wp:docPr id="14" name="Text Box 225"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04E" w:rsidRPr="0001226A" w:rsidRDefault="0092504E" w:rsidP="00FF04A6">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5" o:spid="_x0000_s1029" type="#_x0000_t202" alt="Title: Background Watermark Image" style="position:absolute;margin-left:0;margin-top:0;width:595.3pt;height:141.45pt;z-index:-2514478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8RR1AIAAOc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gSvEUdQCAADnBQAADgAAAAAAAAAAAAAAAAAuAgAAZHJzL2Uyb0Rv&#10;Yy54bWxQSwECLQAUAAYACAAAACEANMVEztsAAAAGAQAADwAAAAAAAAAAAAAAAAAuBQAAZHJzL2Rv&#10;d25yZXYueG1sUEsFBgAAAAAEAAQA8wAAADYGAAAAAA==&#10;" filled="f" stroked="f">
              <v:textbox>
                <w:txbxContent>
                  <w:p w:rsidR="0092504E" w:rsidRPr="0001226A" w:rsidRDefault="0092504E" w:rsidP="00FF04A6">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v:textbox>
              <w10:wrap anchorx="page" anchory="page"/>
              <w10:anchorlock/>
            </v:shape>
          </w:pict>
        </mc:Fallback>
      </mc:AlternateContent>
    </w:r>
    <w:r>
      <w:rPr>
        <w:noProof/>
      </w:rPr>
      <w:drawing>
        <wp:anchor distT="179705" distB="0" distL="114300" distR="114300" simplePos="0" relativeHeight="251866624" behindDoc="1" locked="1" layoutInCell="1" allowOverlap="1" wp14:anchorId="503B7F9F" wp14:editId="159BE56F">
          <wp:simplePos x="0" y="0"/>
          <wp:positionH relativeFrom="page">
            <wp:align>right</wp:align>
          </wp:positionH>
          <wp:positionV relativeFrom="page">
            <wp:align>bottom</wp:align>
          </wp:positionV>
          <wp:extent cx="2887200" cy="885600"/>
          <wp:effectExtent l="0" t="0" r="0" b="0"/>
          <wp:wrapTopAndBottom/>
          <wp:docPr id="13" name="LogoColour" descr="DEPI Insignia" title="DEPI Insig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I_541_RGB_right (w 1cm margin).emf"/>
                  <pic:cNvPicPr/>
                </pic:nvPicPr>
                <pic:blipFill rotWithShape="1">
                  <a:blip r:embed="rId2">
                    <a:extLst>
                      <a:ext uri="{28A0092B-C50C-407E-A947-70E740481C1C}">
                        <a14:useLocalDpi xmlns:a14="http://schemas.microsoft.com/office/drawing/2010/main" val="0"/>
                      </a:ext>
                    </a:extLst>
                  </a:blip>
                  <a:srcRect t="28461"/>
                  <a:stretch/>
                </pic:blipFill>
                <pic:spPr bwMode="auto">
                  <a:xfrm>
                    <a:off x="0" y="0"/>
                    <a:ext cx="2887200" cy="88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FED" w:rsidRPr="008F5280" w:rsidRDefault="00A13FED" w:rsidP="008F5280">
      <w:pPr>
        <w:pStyle w:val="FootnoteSeparator"/>
      </w:pPr>
    </w:p>
  </w:footnote>
  <w:footnote w:type="continuationSeparator" w:id="0">
    <w:p w:rsidR="00A13FED" w:rsidRDefault="00A13FED" w:rsidP="008F5280">
      <w:pPr>
        <w:pStyle w:val="FootnoteSeparator"/>
      </w:pPr>
    </w:p>
    <w:p w:rsidR="00A13FED" w:rsidRDefault="00A13FED"/>
  </w:footnote>
  <w:footnote w:type="continuationNotice" w:id="1">
    <w:p w:rsidR="00A13FED" w:rsidRDefault="00A13FED">
      <w:pPr>
        <w:spacing w:line="240" w:lineRule="auto"/>
      </w:pPr>
    </w:p>
    <w:p w:rsidR="00A13FED" w:rsidRDefault="00A13F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4E" w:rsidRDefault="0092504E" w:rsidP="00FB002E">
    <w:pPr>
      <w:pStyle w:val="HeaderFirstPage"/>
    </w:pPr>
  </w:p>
  <w:p w:rsidR="0092504E" w:rsidRPr="00FB002E" w:rsidRDefault="0092504E" w:rsidP="00FB00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B37FE"/>
    <w:multiLevelType w:val="multilevel"/>
    <w:tmpl w:val="309EA79E"/>
    <w:name w:val="DEPIListBullets"/>
    <w:lvl w:ilvl="0">
      <w:start w:val="1"/>
      <w:numFmt w:val="bullet"/>
      <w:pStyle w:val="ListBullet"/>
      <w:lvlText w:val="•"/>
      <w:lvlJc w:val="left"/>
      <w:pPr>
        <w:tabs>
          <w:tab w:val="num" w:pos="170"/>
        </w:tabs>
        <w:ind w:left="170" w:hanging="170"/>
      </w:pPr>
      <w:rPr>
        <w:rFonts w:ascii="Arial" w:hAnsi="Arial" w:hint="default"/>
        <w:b w:val="0"/>
        <w:i w:val="0"/>
        <w:color w:val="000000" w:themeColor="text1"/>
        <w:position w:val="0"/>
        <w:sz w:val="18"/>
      </w:rPr>
    </w:lvl>
    <w:lvl w:ilvl="1">
      <w:start w:val="1"/>
      <w:numFmt w:val="bullet"/>
      <w:pStyle w:val="ListBullet2"/>
      <w:lvlText w:val="–"/>
      <w:lvlJc w:val="left"/>
      <w:pPr>
        <w:tabs>
          <w:tab w:val="num" w:pos="340"/>
        </w:tabs>
        <w:ind w:left="340" w:hanging="170"/>
      </w:pPr>
      <w:rPr>
        <w:rFonts w:ascii="Arial" w:hAnsi="Arial" w:hint="default"/>
        <w:b w:val="0"/>
        <w:i w:val="0"/>
        <w:color w:val="auto"/>
        <w:position w:val="2"/>
        <w:sz w:val="18"/>
      </w:rPr>
    </w:lvl>
    <w:lvl w:ilvl="2">
      <w:start w:val="1"/>
      <w:numFmt w:val="bullet"/>
      <w:pStyle w:val="ListBullet3"/>
      <w:lvlText w:val=""/>
      <w:lvlJc w:val="left"/>
      <w:pPr>
        <w:tabs>
          <w:tab w:val="num" w:pos="510"/>
        </w:tabs>
        <w:ind w:left="510" w:hanging="170"/>
      </w:pPr>
      <w:rPr>
        <w:rFonts w:ascii="Symbol" w:hAnsi="Symbol" w:hint="default"/>
        <w:b w:val="0"/>
        <w:i w:val="0"/>
        <w:color w:val="000000" w:themeColor="text1"/>
        <w:spacing w:val="0"/>
        <w:w w:val="100"/>
        <w:position w:val="3"/>
        <w:sz w:val="16"/>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
    <w:nsid w:val="0C351215"/>
    <w:multiLevelType w:val="multilevel"/>
    <w:tmpl w:val="918AC934"/>
    <w:name w:val="DEPIHeadings"/>
    <w:lvl w:ilvl="0">
      <w:start w:val="1"/>
      <w:numFmt w:val="none"/>
      <w:lvlRestart w:val="0"/>
      <w:pStyle w:val="Heading1"/>
      <w:suff w:val="nothing"/>
      <w:lvlText w:val=""/>
      <w:lvlJc w:val="left"/>
      <w:pPr>
        <w:tabs>
          <w:tab w:val="num" w:pos="0"/>
        </w:tabs>
        <w:ind w:left="0" w:firstLine="0"/>
      </w:pPr>
      <w:rPr>
        <w:rFonts w:hint="default"/>
        <w:color w:val="B71F26" w:themeColor="text2"/>
        <w:sz w:val="40"/>
      </w:rPr>
    </w:lvl>
    <w:lvl w:ilvl="1">
      <w:start w:val="1"/>
      <w:numFmt w:val="none"/>
      <w:pStyle w:val="Heading2"/>
      <w:suff w:val="nothing"/>
      <w:lvlText w:val=""/>
      <w:lvlJc w:val="left"/>
      <w:pPr>
        <w:tabs>
          <w:tab w:val="num" w:pos="0"/>
        </w:tabs>
        <w:ind w:left="0" w:firstLine="0"/>
      </w:pPr>
      <w:rPr>
        <w:rFonts w:hint="default"/>
      </w:rPr>
    </w:lvl>
    <w:lvl w:ilvl="2">
      <w:start w:val="1"/>
      <w:numFmt w:val="none"/>
      <w:pStyle w:val="Heading3"/>
      <w:suff w:val="nothing"/>
      <w:lvlText w:val=""/>
      <w:lvlJc w:val="left"/>
      <w:pPr>
        <w:tabs>
          <w:tab w:val="num" w:pos="0"/>
        </w:tabs>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2">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3">
    <w:nsid w:val="194A695C"/>
    <w:multiLevelType w:val="multilevel"/>
    <w:tmpl w:val="B1CA4A48"/>
    <w:name w:val="DEPITableBullets"/>
    <w:lvl w:ilvl="0">
      <w:start w:val="1"/>
      <w:numFmt w:val="bullet"/>
      <w:pStyle w:val="TableTextBullet"/>
      <w:lvlText w:val="•"/>
      <w:lvlJc w:val="left"/>
      <w:pPr>
        <w:tabs>
          <w:tab w:val="num" w:pos="284"/>
        </w:tabs>
        <w:ind w:left="284" w:hanging="171"/>
      </w:pPr>
      <w:rPr>
        <w:rFonts w:ascii="Arial" w:hAnsi="Arial" w:hint="default"/>
        <w:b w:val="0"/>
        <w:i w:val="0"/>
        <w:color w:val="000000" w:themeColor="text1"/>
        <w:position w:val="0"/>
        <w:sz w:val="18"/>
        <w:szCs w:val="12"/>
      </w:rPr>
    </w:lvl>
    <w:lvl w:ilvl="1">
      <w:start w:val="1"/>
      <w:numFmt w:val="bullet"/>
      <w:pStyle w:val="TableTextBullet2"/>
      <w:lvlText w:val="–"/>
      <w:lvlJc w:val="left"/>
      <w:pPr>
        <w:tabs>
          <w:tab w:val="num" w:pos="454"/>
        </w:tabs>
        <w:ind w:left="454" w:hanging="170"/>
      </w:pPr>
      <w:rPr>
        <w:rFonts w:ascii="Arial" w:hAnsi="Arial" w:hint="default"/>
        <w:b w:val="0"/>
        <w:i w:val="0"/>
        <w:color w:val="auto"/>
        <w:position w:val="2"/>
        <w:sz w:val="18"/>
        <w:szCs w:val="18"/>
      </w:rPr>
    </w:lvl>
    <w:lvl w:ilvl="2">
      <w:start w:val="1"/>
      <w:numFmt w:val="bullet"/>
      <w:pStyle w:val="TableTextBullet3"/>
      <w:lvlText w:val=""/>
      <w:lvlJc w:val="left"/>
      <w:pPr>
        <w:tabs>
          <w:tab w:val="num" w:pos="624"/>
        </w:tabs>
        <w:ind w:left="624" w:hanging="170"/>
      </w:pPr>
      <w:rPr>
        <w:rFonts w:ascii="Symbol" w:hAnsi="Symbol" w:hint="default"/>
        <w:position w:val="3"/>
        <w:sz w:val="16"/>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4">
    <w:nsid w:val="1F275C51"/>
    <w:multiLevelType w:val="multilevel"/>
    <w:tmpl w:val="DF46248C"/>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879" w:hanging="17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5">
    <w:nsid w:val="2C72580B"/>
    <w:multiLevelType w:val="multilevel"/>
    <w:tmpl w:val="F1A04EFC"/>
    <w:name w:val="PullOutBoxNumbering"/>
    <w:lvl w:ilvl="0">
      <w:start w:val="1"/>
      <w:numFmt w:val="decimal"/>
      <w:pStyle w:val="PullOutBoxNumbered"/>
      <w:lvlText w:val="%1."/>
      <w:lvlJc w:val="left"/>
      <w:pPr>
        <w:tabs>
          <w:tab w:val="num" w:pos="425"/>
        </w:tabs>
        <w:ind w:left="425" w:hanging="283"/>
      </w:pPr>
      <w:rPr>
        <w:rFonts w:hint="default"/>
      </w:rPr>
    </w:lvl>
    <w:lvl w:ilvl="1">
      <w:start w:val="1"/>
      <w:numFmt w:val="lowerLetter"/>
      <w:pStyle w:val="PullOutBoxNumbered2"/>
      <w:lvlText w:val="%2."/>
      <w:lvlJc w:val="left"/>
      <w:pPr>
        <w:tabs>
          <w:tab w:val="num" w:pos="851"/>
        </w:tabs>
        <w:ind w:left="851" w:hanging="426"/>
      </w:pPr>
      <w:rPr>
        <w:rFonts w:hint="default"/>
        <w:color w:val="auto"/>
      </w:rPr>
    </w:lvl>
    <w:lvl w:ilvl="2">
      <w:start w:val="1"/>
      <w:numFmt w:val="lowerRoman"/>
      <w:pStyle w:val="PullOutBoxNumbered3"/>
      <w:lvlText w:val="%3."/>
      <w:lvlJc w:val="left"/>
      <w:pPr>
        <w:tabs>
          <w:tab w:val="num" w:pos="1276"/>
        </w:tabs>
        <w:ind w:left="1276" w:hanging="425"/>
      </w:pPr>
      <w:rPr>
        <w:rFonts w:hint="default"/>
        <w:color w:val="auto"/>
        <w:position w:val="2"/>
        <w:sz w:val="20"/>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38723AD4"/>
    <w:multiLevelType w:val="multilevel"/>
    <w:tmpl w:val="DA6A9496"/>
    <w:name w:val="DEPIPullOutBoxBullets"/>
    <w:lvl w:ilvl="0">
      <w:start w:val="1"/>
      <w:numFmt w:val="bullet"/>
      <w:pStyle w:val="PullOutBoxBullet"/>
      <w:lvlText w:val="•"/>
      <w:lvlJc w:val="left"/>
      <w:pPr>
        <w:tabs>
          <w:tab w:val="num" w:pos="567"/>
        </w:tabs>
        <w:ind w:left="312" w:hanging="170"/>
      </w:pPr>
      <w:rPr>
        <w:rFonts w:ascii="Arial" w:hAnsi="Arial" w:hint="default"/>
        <w:color w:val="auto"/>
        <w:sz w:val="18"/>
      </w:rPr>
    </w:lvl>
    <w:lvl w:ilvl="1">
      <w:start w:val="1"/>
      <w:numFmt w:val="bullet"/>
      <w:pStyle w:val="PullOutBoxBullet2"/>
      <w:lvlText w:val="–"/>
      <w:lvlJc w:val="left"/>
      <w:pPr>
        <w:tabs>
          <w:tab w:val="num" w:pos="851"/>
        </w:tabs>
        <w:ind w:left="482" w:hanging="170"/>
      </w:pPr>
      <w:rPr>
        <w:rFonts w:ascii="Arial" w:hAnsi="Arial" w:hint="default"/>
        <w:b w:val="0"/>
        <w:i w:val="0"/>
        <w:color w:val="auto"/>
        <w:position w:val="2"/>
        <w:sz w:val="18"/>
      </w:rPr>
    </w:lvl>
    <w:lvl w:ilvl="2">
      <w:start w:val="1"/>
      <w:numFmt w:val="bullet"/>
      <w:pStyle w:val="PullOutBoxBullet3"/>
      <w:lvlText w:val=""/>
      <w:lvlJc w:val="left"/>
      <w:pPr>
        <w:tabs>
          <w:tab w:val="num" w:pos="1134"/>
        </w:tabs>
        <w:ind w:left="652" w:hanging="170"/>
      </w:pPr>
      <w:rPr>
        <w:rFonts w:ascii="Symbol" w:hAnsi="Symbol" w:hint="default"/>
        <w:b w:val="0"/>
        <w:i w:val="0"/>
        <w:color w:val="auto"/>
        <w:position w:val="3"/>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41F21788"/>
    <w:multiLevelType w:val="multilevel"/>
    <w:tmpl w:val="AEEC30DE"/>
    <w:lvl w:ilvl="0">
      <w:start w:val="1"/>
      <w:numFmt w:val="bullet"/>
      <w:pStyle w:val="SmallBullet"/>
      <w:lvlText w:val="•"/>
      <w:lvlJc w:val="left"/>
      <w:pPr>
        <w:ind w:left="170" w:hanging="170"/>
      </w:pPr>
      <w:rPr>
        <w:rFonts w:ascii="Arial" w:hAnsi="Aria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1">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2">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5D0540A9"/>
    <w:multiLevelType w:val="multilevel"/>
    <w:tmpl w:val="2512A9B8"/>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decimal"/>
      <w:pStyle w:val="Heading9"/>
      <w:lvlText w:val="%1%2."/>
      <w:lvlJc w:val="left"/>
      <w:pPr>
        <w:tabs>
          <w:tab w:val="num" w:pos="765"/>
        </w:tabs>
        <w:ind w:left="765" w:hanging="765"/>
      </w:pPr>
      <w:rPr>
        <w:rFonts w:hint="default"/>
        <w:sz w:val="26"/>
      </w:rPr>
    </w:lvl>
    <w:lvl w:ilvl="2">
      <w:start w:val="1"/>
      <w:numFmt w:val="decimal"/>
      <w:pStyle w:val="AppendixHeading2"/>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4">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15">
    <w:nsid w:val="6D1D40AC"/>
    <w:multiLevelType w:val="multilevel"/>
    <w:tmpl w:val="063A300E"/>
    <w:name w:val="TableNumbering"/>
    <w:lvl w:ilvl="0">
      <w:start w:val="1"/>
      <w:numFmt w:val="decimal"/>
      <w:pStyle w:val="TableTextNumbered"/>
      <w:lvlText w:val="%1."/>
      <w:lvlJc w:val="left"/>
      <w:pPr>
        <w:tabs>
          <w:tab w:val="num" w:pos="397"/>
        </w:tabs>
        <w:ind w:left="397" w:hanging="284"/>
      </w:pPr>
      <w:rPr>
        <w:rFonts w:hint="default"/>
      </w:rPr>
    </w:lvl>
    <w:lvl w:ilvl="1">
      <w:start w:val="1"/>
      <w:numFmt w:val="lowerLetter"/>
      <w:pStyle w:val="TableTextNumbered2"/>
      <w:lvlText w:val="%2."/>
      <w:lvlJc w:val="left"/>
      <w:pPr>
        <w:tabs>
          <w:tab w:val="num" w:pos="680"/>
        </w:tabs>
        <w:ind w:left="680" w:hanging="283"/>
      </w:pPr>
      <w:rPr>
        <w:rFonts w:hint="default"/>
      </w:rPr>
    </w:lvl>
    <w:lvl w:ilvl="2">
      <w:start w:val="1"/>
      <w:numFmt w:val="lowerRoman"/>
      <w:pStyle w:val="TableTextNumbered3"/>
      <w:lvlText w:val="%3."/>
      <w:lvlJc w:val="left"/>
      <w:pPr>
        <w:tabs>
          <w:tab w:val="num" w:pos="964"/>
        </w:tabs>
        <w:ind w:left="964" w:hanging="28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nsid w:val="70250B03"/>
    <w:multiLevelType w:val="multilevel"/>
    <w:tmpl w:val="3D94BB2A"/>
    <w:name w:val="DEPIQuoteBullets"/>
    <w:lvl w:ilvl="0">
      <w:start w:val="1"/>
      <w:numFmt w:val="bullet"/>
      <w:pStyle w:val="QuoteBullet"/>
      <w:lvlText w:val="•"/>
      <w:lvlJc w:val="left"/>
      <w:pPr>
        <w:tabs>
          <w:tab w:val="num" w:pos="454"/>
        </w:tabs>
        <w:ind w:left="454" w:hanging="170"/>
      </w:pPr>
      <w:rPr>
        <w:rFonts w:ascii="Arial" w:hAnsi="Arial" w:hint="default"/>
        <w:b w:val="0"/>
        <w:i w:val="0"/>
        <w:color w:val="auto"/>
        <w:position w:val="2"/>
        <w:sz w:val="18"/>
      </w:rPr>
    </w:lvl>
    <w:lvl w:ilvl="1">
      <w:start w:val="1"/>
      <w:numFmt w:val="bullet"/>
      <w:pStyle w:val="QuoteBullet2"/>
      <w:lvlText w:val="–"/>
      <w:lvlJc w:val="left"/>
      <w:pPr>
        <w:tabs>
          <w:tab w:val="num" w:pos="624"/>
        </w:tabs>
        <w:ind w:left="624" w:hanging="170"/>
      </w:pPr>
      <w:rPr>
        <w:rFonts w:ascii="Arial" w:hAnsi="Arial"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B71F26"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17">
    <w:nsid w:val="73F12C63"/>
    <w:multiLevelType w:val="hybridMultilevel"/>
    <w:tmpl w:val="62BC6376"/>
    <w:lvl w:ilvl="0" w:tplc="07362070">
      <w:start w:val="1"/>
      <w:numFmt w:val="bullet"/>
      <w:pStyle w:val="HighlightBox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18">
    <w:nsid w:val="7839021E"/>
    <w:multiLevelType w:val="multilevel"/>
    <w:tmpl w:val="A06A9864"/>
    <w:name w:val="DEPIListNumbering"/>
    <w:lvl w:ilvl="0">
      <w:start w:val="1"/>
      <w:numFmt w:val="decimal"/>
      <w:pStyle w:val="ListNumber"/>
      <w:lvlText w:val="%1."/>
      <w:lvlJc w:val="left"/>
      <w:pPr>
        <w:tabs>
          <w:tab w:val="num" w:pos="340"/>
        </w:tabs>
        <w:ind w:left="340" w:hanging="340"/>
      </w:pPr>
      <w:rPr>
        <w:rFonts w:hint="default"/>
        <w:color w:val="000000" w:themeColor="text1"/>
        <w:spacing w:val="0"/>
        <w:sz w:val="20"/>
      </w:rPr>
    </w:lvl>
    <w:lvl w:ilvl="1">
      <w:start w:val="1"/>
      <w:numFmt w:val="lowerLetter"/>
      <w:pStyle w:val="ListNumber2"/>
      <w:lvlText w:val="%2."/>
      <w:lvlJc w:val="left"/>
      <w:pPr>
        <w:tabs>
          <w:tab w:val="num" w:pos="680"/>
        </w:tabs>
        <w:ind w:left="680" w:hanging="340"/>
      </w:pPr>
      <w:rPr>
        <w:rFonts w:hint="default"/>
        <w:color w:val="000000" w:themeColor="text1"/>
        <w:spacing w:val="0"/>
        <w:sz w:val="20"/>
      </w:rPr>
    </w:lvl>
    <w:lvl w:ilvl="2">
      <w:start w:val="1"/>
      <w:numFmt w:val="lowerRoman"/>
      <w:pStyle w:val="ListNumber3"/>
      <w:lvlText w:val="%3."/>
      <w:lvlJc w:val="left"/>
      <w:pPr>
        <w:tabs>
          <w:tab w:val="num" w:pos="1049"/>
        </w:tabs>
        <w:ind w:left="1049" w:hanging="369"/>
      </w:pPr>
      <w:rPr>
        <w:rFonts w:hint="default"/>
        <w:color w:val="000000"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8"/>
  </w:num>
  <w:num w:numId="2">
    <w:abstractNumId w:val="15"/>
  </w:num>
  <w:num w:numId="3">
    <w:abstractNumId w:val="13"/>
  </w:num>
  <w:num w:numId="4">
    <w:abstractNumId w:val="18"/>
  </w:num>
  <w:num w:numId="5">
    <w:abstractNumId w:val="5"/>
  </w:num>
  <w:num w:numId="6">
    <w:abstractNumId w:val="2"/>
  </w:num>
  <w:num w:numId="7">
    <w:abstractNumId w:val="1"/>
  </w:num>
  <w:num w:numId="8">
    <w:abstractNumId w:val="0"/>
  </w:num>
  <w:num w:numId="9">
    <w:abstractNumId w:val="16"/>
  </w:num>
  <w:num w:numId="10">
    <w:abstractNumId w:val="3"/>
  </w:num>
  <w:num w:numId="11">
    <w:abstractNumId w:val="6"/>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num>
  <w:num w:numId="2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displayBackgroundShape/>
  <w:hideSpellingErrors/>
  <w:activeWritingStyle w:appName="MSWord" w:lang="en-US" w:vendorID="64" w:dllVersion="131078" w:nlCheck="1" w:checkStyle="1"/>
  <w:activeWritingStyle w:appName="MSWord" w:lang="en-AU" w:vendorID="64" w:dllVersion="131078" w:nlCheck="1" w:checkStyle="1"/>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LockTheme/>
  <w:styleLockQFSet/>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10241"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nnerSize" w:val="Medium"/>
    <w:docVar w:name="CoverCoBranded" w:val="True"/>
    <w:docVar w:name="ImageBand" w:val="False"/>
    <w:docVar w:name="PageSetup" w:val="Double"/>
    <w:docVar w:name="PageSize" w:val="2"/>
    <w:docVar w:name="Theme Color" w:val="PMS 7622 UP"/>
    <w:docVar w:name="Version" w:val="1"/>
    <w:docVar w:name="WebAddress" w:val="False"/>
  </w:docVars>
  <w:rsids>
    <w:rsidRoot w:val="00A13FED"/>
    <w:rsid w:val="0000017F"/>
    <w:rsid w:val="00000279"/>
    <w:rsid w:val="000004BD"/>
    <w:rsid w:val="00000B7A"/>
    <w:rsid w:val="00000C89"/>
    <w:rsid w:val="00000FEB"/>
    <w:rsid w:val="000012BE"/>
    <w:rsid w:val="000019B8"/>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6C38"/>
    <w:rsid w:val="000171F8"/>
    <w:rsid w:val="000171FD"/>
    <w:rsid w:val="00017669"/>
    <w:rsid w:val="00017D91"/>
    <w:rsid w:val="00020DB2"/>
    <w:rsid w:val="00021A33"/>
    <w:rsid w:val="00021CF5"/>
    <w:rsid w:val="0002261E"/>
    <w:rsid w:val="000227DA"/>
    <w:rsid w:val="00022F51"/>
    <w:rsid w:val="000230FD"/>
    <w:rsid w:val="0002310D"/>
    <w:rsid w:val="0002325E"/>
    <w:rsid w:val="00023536"/>
    <w:rsid w:val="000236AE"/>
    <w:rsid w:val="00023AFB"/>
    <w:rsid w:val="0002404B"/>
    <w:rsid w:val="00024572"/>
    <w:rsid w:val="00024574"/>
    <w:rsid w:val="00024990"/>
    <w:rsid w:val="00024D99"/>
    <w:rsid w:val="000251A3"/>
    <w:rsid w:val="00025217"/>
    <w:rsid w:val="0002541C"/>
    <w:rsid w:val="00025A62"/>
    <w:rsid w:val="00025ADB"/>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8A3"/>
    <w:rsid w:val="0003294B"/>
    <w:rsid w:val="00032D71"/>
    <w:rsid w:val="00033137"/>
    <w:rsid w:val="00033178"/>
    <w:rsid w:val="00033331"/>
    <w:rsid w:val="00033A8A"/>
    <w:rsid w:val="0003451C"/>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30CC"/>
    <w:rsid w:val="000430E6"/>
    <w:rsid w:val="00043650"/>
    <w:rsid w:val="00043BC5"/>
    <w:rsid w:val="00043E65"/>
    <w:rsid w:val="000441FC"/>
    <w:rsid w:val="00044882"/>
    <w:rsid w:val="00044BDC"/>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60BA"/>
    <w:rsid w:val="000570E5"/>
    <w:rsid w:val="0005754D"/>
    <w:rsid w:val="00057EB2"/>
    <w:rsid w:val="0006013C"/>
    <w:rsid w:val="00060538"/>
    <w:rsid w:val="00060C51"/>
    <w:rsid w:val="00060EE0"/>
    <w:rsid w:val="00060FD9"/>
    <w:rsid w:val="00061573"/>
    <w:rsid w:val="000617D7"/>
    <w:rsid w:val="000620D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028"/>
    <w:rsid w:val="00073536"/>
    <w:rsid w:val="00073956"/>
    <w:rsid w:val="00073963"/>
    <w:rsid w:val="000739CC"/>
    <w:rsid w:val="00073A9B"/>
    <w:rsid w:val="00073BBA"/>
    <w:rsid w:val="00073F07"/>
    <w:rsid w:val="00073F9C"/>
    <w:rsid w:val="000742AF"/>
    <w:rsid w:val="00074430"/>
    <w:rsid w:val="00074A1F"/>
    <w:rsid w:val="00074C2B"/>
    <w:rsid w:val="000752FC"/>
    <w:rsid w:val="00076B41"/>
    <w:rsid w:val="00077B0C"/>
    <w:rsid w:val="0008006E"/>
    <w:rsid w:val="000802A9"/>
    <w:rsid w:val="0008061A"/>
    <w:rsid w:val="0008129B"/>
    <w:rsid w:val="000816AD"/>
    <w:rsid w:val="00082224"/>
    <w:rsid w:val="0008252E"/>
    <w:rsid w:val="00082889"/>
    <w:rsid w:val="00082914"/>
    <w:rsid w:val="000838A2"/>
    <w:rsid w:val="00083917"/>
    <w:rsid w:val="00083CD6"/>
    <w:rsid w:val="00084187"/>
    <w:rsid w:val="00084CB1"/>
    <w:rsid w:val="00085689"/>
    <w:rsid w:val="0008568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E6D"/>
    <w:rsid w:val="000C55BE"/>
    <w:rsid w:val="000C57F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6F6A"/>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55F"/>
    <w:rsid w:val="000F567F"/>
    <w:rsid w:val="000F5A78"/>
    <w:rsid w:val="000F5E34"/>
    <w:rsid w:val="000F5E5F"/>
    <w:rsid w:val="000F5E8C"/>
    <w:rsid w:val="000F6801"/>
    <w:rsid w:val="000F6803"/>
    <w:rsid w:val="000F6D60"/>
    <w:rsid w:val="000F6D6B"/>
    <w:rsid w:val="000F7657"/>
    <w:rsid w:val="000F7A4B"/>
    <w:rsid w:val="000F7F8C"/>
    <w:rsid w:val="00100611"/>
    <w:rsid w:val="001006AD"/>
    <w:rsid w:val="0010072A"/>
    <w:rsid w:val="001009C3"/>
    <w:rsid w:val="00100B5E"/>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6029"/>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385"/>
    <w:rsid w:val="00127410"/>
    <w:rsid w:val="0012741A"/>
    <w:rsid w:val="00127532"/>
    <w:rsid w:val="00127F2F"/>
    <w:rsid w:val="001300CB"/>
    <w:rsid w:val="00131311"/>
    <w:rsid w:val="001314EF"/>
    <w:rsid w:val="001315CE"/>
    <w:rsid w:val="0013248A"/>
    <w:rsid w:val="001325D7"/>
    <w:rsid w:val="00132744"/>
    <w:rsid w:val="00132777"/>
    <w:rsid w:val="00133770"/>
    <w:rsid w:val="0013378A"/>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577"/>
    <w:rsid w:val="00151798"/>
    <w:rsid w:val="00151C40"/>
    <w:rsid w:val="00151DB1"/>
    <w:rsid w:val="001522A3"/>
    <w:rsid w:val="00152378"/>
    <w:rsid w:val="00152DA7"/>
    <w:rsid w:val="00152F06"/>
    <w:rsid w:val="0015375B"/>
    <w:rsid w:val="0015388E"/>
    <w:rsid w:val="00153FD1"/>
    <w:rsid w:val="00153FDB"/>
    <w:rsid w:val="001541A8"/>
    <w:rsid w:val="001544A7"/>
    <w:rsid w:val="00154503"/>
    <w:rsid w:val="0015452B"/>
    <w:rsid w:val="00154C0E"/>
    <w:rsid w:val="00154F44"/>
    <w:rsid w:val="00155B6F"/>
    <w:rsid w:val="0015661D"/>
    <w:rsid w:val="001568CE"/>
    <w:rsid w:val="00156F4A"/>
    <w:rsid w:val="00157E61"/>
    <w:rsid w:val="00157E78"/>
    <w:rsid w:val="00160ED7"/>
    <w:rsid w:val="001619E0"/>
    <w:rsid w:val="00161E60"/>
    <w:rsid w:val="00162B86"/>
    <w:rsid w:val="00162E29"/>
    <w:rsid w:val="0016310E"/>
    <w:rsid w:val="0016334C"/>
    <w:rsid w:val="00163356"/>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C44"/>
    <w:rsid w:val="001756B6"/>
    <w:rsid w:val="0017570D"/>
    <w:rsid w:val="00175826"/>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3B90"/>
    <w:rsid w:val="001C4284"/>
    <w:rsid w:val="001C4299"/>
    <w:rsid w:val="001C43F5"/>
    <w:rsid w:val="001C44D3"/>
    <w:rsid w:val="001C4AD4"/>
    <w:rsid w:val="001C5239"/>
    <w:rsid w:val="001C5501"/>
    <w:rsid w:val="001C58FF"/>
    <w:rsid w:val="001C591F"/>
    <w:rsid w:val="001C63D2"/>
    <w:rsid w:val="001C6526"/>
    <w:rsid w:val="001C6A87"/>
    <w:rsid w:val="001C6E3A"/>
    <w:rsid w:val="001C7078"/>
    <w:rsid w:val="001C709B"/>
    <w:rsid w:val="001C7813"/>
    <w:rsid w:val="001D1792"/>
    <w:rsid w:val="001D2509"/>
    <w:rsid w:val="001D2654"/>
    <w:rsid w:val="001D2DA8"/>
    <w:rsid w:val="001D3116"/>
    <w:rsid w:val="001D347F"/>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32"/>
    <w:rsid w:val="001E6920"/>
    <w:rsid w:val="001E693A"/>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67C"/>
    <w:rsid w:val="001F2A4D"/>
    <w:rsid w:val="001F2BD3"/>
    <w:rsid w:val="001F2EA1"/>
    <w:rsid w:val="001F337E"/>
    <w:rsid w:val="001F353A"/>
    <w:rsid w:val="001F3603"/>
    <w:rsid w:val="001F386B"/>
    <w:rsid w:val="001F3D89"/>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5FC"/>
    <w:rsid w:val="00202C45"/>
    <w:rsid w:val="00202E4A"/>
    <w:rsid w:val="00203011"/>
    <w:rsid w:val="002031FC"/>
    <w:rsid w:val="0020332E"/>
    <w:rsid w:val="00203733"/>
    <w:rsid w:val="0020390A"/>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2DA6"/>
    <w:rsid w:val="00213289"/>
    <w:rsid w:val="002139D9"/>
    <w:rsid w:val="00213B45"/>
    <w:rsid w:val="002147CA"/>
    <w:rsid w:val="002154DF"/>
    <w:rsid w:val="002158A2"/>
    <w:rsid w:val="00215CE4"/>
    <w:rsid w:val="00215E20"/>
    <w:rsid w:val="0021610D"/>
    <w:rsid w:val="002165C1"/>
    <w:rsid w:val="00216A8E"/>
    <w:rsid w:val="00217538"/>
    <w:rsid w:val="00217563"/>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234"/>
    <w:rsid w:val="002242F0"/>
    <w:rsid w:val="0022452B"/>
    <w:rsid w:val="00224EDC"/>
    <w:rsid w:val="00224F1D"/>
    <w:rsid w:val="00227128"/>
    <w:rsid w:val="00227B32"/>
    <w:rsid w:val="0023007D"/>
    <w:rsid w:val="002302F5"/>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DF7"/>
    <w:rsid w:val="002544FC"/>
    <w:rsid w:val="00254AB4"/>
    <w:rsid w:val="00254CA1"/>
    <w:rsid w:val="00254DE3"/>
    <w:rsid w:val="0025505F"/>
    <w:rsid w:val="002550FF"/>
    <w:rsid w:val="0025523C"/>
    <w:rsid w:val="00255D7F"/>
    <w:rsid w:val="00255DD3"/>
    <w:rsid w:val="00256057"/>
    <w:rsid w:val="002560F7"/>
    <w:rsid w:val="002568FE"/>
    <w:rsid w:val="0025775A"/>
    <w:rsid w:val="002578D4"/>
    <w:rsid w:val="002604DA"/>
    <w:rsid w:val="00260781"/>
    <w:rsid w:val="00260992"/>
    <w:rsid w:val="00260A76"/>
    <w:rsid w:val="00260FC1"/>
    <w:rsid w:val="002614DA"/>
    <w:rsid w:val="00261BDD"/>
    <w:rsid w:val="00261C51"/>
    <w:rsid w:val="00261DCD"/>
    <w:rsid w:val="0026285F"/>
    <w:rsid w:val="00262E05"/>
    <w:rsid w:val="00262E69"/>
    <w:rsid w:val="00262FBA"/>
    <w:rsid w:val="0026369F"/>
    <w:rsid w:val="002636AB"/>
    <w:rsid w:val="0026373B"/>
    <w:rsid w:val="00263BE7"/>
    <w:rsid w:val="00264A62"/>
    <w:rsid w:val="00265045"/>
    <w:rsid w:val="00265096"/>
    <w:rsid w:val="0026589E"/>
    <w:rsid w:val="002659C1"/>
    <w:rsid w:val="002662BA"/>
    <w:rsid w:val="00266EB3"/>
    <w:rsid w:val="00267693"/>
    <w:rsid w:val="00267CB6"/>
    <w:rsid w:val="00267EF8"/>
    <w:rsid w:val="00270AC9"/>
    <w:rsid w:val="00271B90"/>
    <w:rsid w:val="00271BC9"/>
    <w:rsid w:val="00272184"/>
    <w:rsid w:val="00272283"/>
    <w:rsid w:val="0027244F"/>
    <w:rsid w:val="0027300A"/>
    <w:rsid w:val="00273651"/>
    <w:rsid w:val="0027369B"/>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7075"/>
    <w:rsid w:val="00287146"/>
    <w:rsid w:val="00287609"/>
    <w:rsid w:val="002878A6"/>
    <w:rsid w:val="00287D08"/>
    <w:rsid w:val="0029007E"/>
    <w:rsid w:val="00290136"/>
    <w:rsid w:val="0029046B"/>
    <w:rsid w:val="002905D9"/>
    <w:rsid w:val="00290935"/>
    <w:rsid w:val="002913D6"/>
    <w:rsid w:val="00291BB4"/>
    <w:rsid w:val="002925DE"/>
    <w:rsid w:val="00292C66"/>
    <w:rsid w:val="0029318B"/>
    <w:rsid w:val="00293680"/>
    <w:rsid w:val="002942A8"/>
    <w:rsid w:val="0029457A"/>
    <w:rsid w:val="00294BC0"/>
    <w:rsid w:val="00294C41"/>
    <w:rsid w:val="0029505A"/>
    <w:rsid w:val="002958B8"/>
    <w:rsid w:val="00295F12"/>
    <w:rsid w:val="00296613"/>
    <w:rsid w:val="002972FC"/>
    <w:rsid w:val="00297462"/>
    <w:rsid w:val="002975B0"/>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D8B"/>
    <w:rsid w:val="002A67CE"/>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565"/>
    <w:rsid w:val="002B407B"/>
    <w:rsid w:val="002B407C"/>
    <w:rsid w:val="002B4CAF"/>
    <w:rsid w:val="002B509A"/>
    <w:rsid w:val="002B553B"/>
    <w:rsid w:val="002B587D"/>
    <w:rsid w:val="002B58C3"/>
    <w:rsid w:val="002B5B0B"/>
    <w:rsid w:val="002B5EAB"/>
    <w:rsid w:val="002B6477"/>
    <w:rsid w:val="002B6A07"/>
    <w:rsid w:val="002B6AE7"/>
    <w:rsid w:val="002B6C6B"/>
    <w:rsid w:val="002B7092"/>
    <w:rsid w:val="002B72F5"/>
    <w:rsid w:val="002B737D"/>
    <w:rsid w:val="002B76BC"/>
    <w:rsid w:val="002B780E"/>
    <w:rsid w:val="002B78F7"/>
    <w:rsid w:val="002B7AF2"/>
    <w:rsid w:val="002B7D49"/>
    <w:rsid w:val="002C043E"/>
    <w:rsid w:val="002C04C2"/>
    <w:rsid w:val="002C09A2"/>
    <w:rsid w:val="002C13EA"/>
    <w:rsid w:val="002C1547"/>
    <w:rsid w:val="002C223F"/>
    <w:rsid w:val="002C25A0"/>
    <w:rsid w:val="002C2715"/>
    <w:rsid w:val="002C282D"/>
    <w:rsid w:val="002C296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666"/>
    <w:rsid w:val="002E0CE5"/>
    <w:rsid w:val="002E18FF"/>
    <w:rsid w:val="002E2335"/>
    <w:rsid w:val="002E23C3"/>
    <w:rsid w:val="002E2FCE"/>
    <w:rsid w:val="002E37F7"/>
    <w:rsid w:val="002E3891"/>
    <w:rsid w:val="002E3909"/>
    <w:rsid w:val="002E3E90"/>
    <w:rsid w:val="002E429F"/>
    <w:rsid w:val="002E479B"/>
    <w:rsid w:val="002E4943"/>
    <w:rsid w:val="002E49CB"/>
    <w:rsid w:val="002E52CC"/>
    <w:rsid w:val="002E5808"/>
    <w:rsid w:val="002E584F"/>
    <w:rsid w:val="002E58C5"/>
    <w:rsid w:val="002E5B9E"/>
    <w:rsid w:val="002E6B7A"/>
    <w:rsid w:val="002E6DC0"/>
    <w:rsid w:val="002E7001"/>
    <w:rsid w:val="002E7991"/>
    <w:rsid w:val="002E7A32"/>
    <w:rsid w:val="002E7EE9"/>
    <w:rsid w:val="002F0A6E"/>
    <w:rsid w:val="002F0BF5"/>
    <w:rsid w:val="002F1434"/>
    <w:rsid w:val="002F1ECC"/>
    <w:rsid w:val="002F25E9"/>
    <w:rsid w:val="002F3E23"/>
    <w:rsid w:val="002F4165"/>
    <w:rsid w:val="002F44C2"/>
    <w:rsid w:val="002F4916"/>
    <w:rsid w:val="002F4B98"/>
    <w:rsid w:val="002F4FB6"/>
    <w:rsid w:val="002F57C5"/>
    <w:rsid w:val="002F57C9"/>
    <w:rsid w:val="002F5CA3"/>
    <w:rsid w:val="002F5DE3"/>
    <w:rsid w:val="002F6632"/>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85B"/>
    <w:rsid w:val="00302A79"/>
    <w:rsid w:val="00302C18"/>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83"/>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D5"/>
    <w:rsid w:val="00324C65"/>
    <w:rsid w:val="00324E02"/>
    <w:rsid w:val="003251E1"/>
    <w:rsid w:val="00325B4F"/>
    <w:rsid w:val="00325C0C"/>
    <w:rsid w:val="003260D0"/>
    <w:rsid w:val="00327052"/>
    <w:rsid w:val="00327485"/>
    <w:rsid w:val="003274B6"/>
    <w:rsid w:val="00327FD3"/>
    <w:rsid w:val="0033013A"/>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BC2"/>
    <w:rsid w:val="00335E10"/>
    <w:rsid w:val="003363DA"/>
    <w:rsid w:val="003365F6"/>
    <w:rsid w:val="00336657"/>
    <w:rsid w:val="003368F1"/>
    <w:rsid w:val="00336A3D"/>
    <w:rsid w:val="00336F65"/>
    <w:rsid w:val="003370FB"/>
    <w:rsid w:val="00337980"/>
    <w:rsid w:val="00337989"/>
    <w:rsid w:val="00340C4D"/>
    <w:rsid w:val="00341DE0"/>
    <w:rsid w:val="003420E0"/>
    <w:rsid w:val="00342173"/>
    <w:rsid w:val="00342444"/>
    <w:rsid w:val="003428F3"/>
    <w:rsid w:val="00342C49"/>
    <w:rsid w:val="00342D06"/>
    <w:rsid w:val="0034347A"/>
    <w:rsid w:val="00343B7B"/>
    <w:rsid w:val="00343BF7"/>
    <w:rsid w:val="003440FE"/>
    <w:rsid w:val="003446A9"/>
    <w:rsid w:val="00344C80"/>
    <w:rsid w:val="00344D5B"/>
    <w:rsid w:val="00344FFD"/>
    <w:rsid w:val="0034574D"/>
    <w:rsid w:val="00345B5F"/>
    <w:rsid w:val="003468F1"/>
    <w:rsid w:val="00346F16"/>
    <w:rsid w:val="00346F99"/>
    <w:rsid w:val="0034750A"/>
    <w:rsid w:val="00347BA8"/>
    <w:rsid w:val="00350C48"/>
    <w:rsid w:val="00350E09"/>
    <w:rsid w:val="003511D3"/>
    <w:rsid w:val="00351240"/>
    <w:rsid w:val="00351B24"/>
    <w:rsid w:val="00352130"/>
    <w:rsid w:val="00352289"/>
    <w:rsid w:val="00352C21"/>
    <w:rsid w:val="00353573"/>
    <w:rsid w:val="00353707"/>
    <w:rsid w:val="00354841"/>
    <w:rsid w:val="00354EFD"/>
    <w:rsid w:val="003555CC"/>
    <w:rsid w:val="003561B4"/>
    <w:rsid w:val="003574ED"/>
    <w:rsid w:val="003576A7"/>
    <w:rsid w:val="003576FA"/>
    <w:rsid w:val="0036096A"/>
    <w:rsid w:val="00360B61"/>
    <w:rsid w:val="00361287"/>
    <w:rsid w:val="0036145D"/>
    <w:rsid w:val="003618F7"/>
    <w:rsid w:val="00361F2F"/>
    <w:rsid w:val="00361FBC"/>
    <w:rsid w:val="003628F9"/>
    <w:rsid w:val="00362D3F"/>
    <w:rsid w:val="00362E3A"/>
    <w:rsid w:val="003630B0"/>
    <w:rsid w:val="00363120"/>
    <w:rsid w:val="00363532"/>
    <w:rsid w:val="00363763"/>
    <w:rsid w:val="00363BBC"/>
    <w:rsid w:val="00364154"/>
    <w:rsid w:val="00364CA5"/>
    <w:rsid w:val="00366470"/>
    <w:rsid w:val="003669E5"/>
    <w:rsid w:val="00367673"/>
    <w:rsid w:val="00370617"/>
    <w:rsid w:val="00370901"/>
    <w:rsid w:val="003709D8"/>
    <w:rsid w:val="00370D02"/>
    <w:rsid w:val="00371C1B"/>
    <w:rsid w:val="00371D63"/>
    <w:rsid w:val="003728DE"/>
    <w:rsid w:val="00373317"/>
    <w:rsid w:val="0037344B"/>
    <w:rsid w:val="0037377A"/>
    <w:rsid w:val="00373994"/>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B23"/>
    <w:rsid w:val="003901B7"/>
    <w:rsid w:val="00390F45"/>
    <w:rsid w:val="00391137"/>
    <w:rsid w:val="00391E78"/>
    <w:rsid w:val="00391F27"/>
    <w:rsid w:val="003920B2"/>
    <w:rsid w:val="00392E40"/>
    <w:rsid w:val="0039318E"/>
    <w:rsid w:val="00393205"/>
    <w:rsid w:val="003936CD"/>
    <w:rsid w:val="003938BA"/>
    <w:rsid w:val="00393EA9"/>
    <w:rsid w:val="00394109"/>
    <w:rsid w:val="003947B8"/>
    <w:rsid w:val="00395181"/>
    <w:rsid w:val="003960AD"/>
    <w:rsid w:val="003963F7"/>
    <w:rsid w:val="003964CC"/>
    <w:rsid w:val="00396652"/>
    <w:rsid w:val="0039686E"/>
    <w:rsid w:val="003973A1"/>
    <w:rsid w:val="00397703"/>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444D"/>
    <w:rsid w:val="003A4505"/>
    <w:rsid w:val="003A5365"/>
    <w:rsid w:val="003A546D"/>
    <w:rsid w:val="003A634F"/>
    <w:rsid w:val="003A64FA"/>
    <w:rsid w:val="003A6CE9"/>
    <w:rsid w:val="003A6D48"/>
    <w:rsid w:val="003A7910"/>
    <w:rsid w:val="003A79F1"/>
    <w:rsid w:val="003A7D28"/>
    <w:rsid w:val="003A7D9F"/>
    <w:rsid w:val="003B0339"/>
    <w:rsid w:val="003B0406"/>
    <w:rsid w:val="003B05B5"/>
    <w:rsid w:val="003B061E"/>
    <w:rsid w:val="003B06BF"/>
    <w:rsid w:val="003B0724"/>
    <w:rsid w:val="003B12B7"/>
    <w:rsid w:val="003B148C"/>
    <w:rsid w:val="003B1774"/>
    <w:rsid w:val="003B2051"/>
    <w:rsid w:val="003B2E05"/>
    <w:rsid w:val="003B2E3A"/>
    <w:rsid w:val="003B32F7"/>
    <w:rsid w:val="003B3E59"/>
    <w:rsid w:val="003B430A"/>
    <w:rsid w:val="003B4465"/>
    <w:rsid w:val="003B47B2"/>
    <w:rsid w:val="003B482F"/>
    <w:rsid w:val="003B4BE8"/>
    <w:rsid w:val="003B4E07"/>
    <w:rsid w:val="003B5119"/>
    <w:rsid w:val="003B53AB"/>
    <w:rsid w:val="003B53CC"/>
    <w:rsid w:val="003B5AD3"/>
    <w:rsid w:val="003B5FA4"/>
    <w:rsid w:val="003B6539"/>
    <w:rsid w:val="003B6F54"/>
    <w:rsid w:val="003B712E"/>
    <w:rsid w:val="003B735C"/>
    <w:rsid w:val="003B7430"/>
    <w:rsid w:val="003B7EC7"/>
    <w:rsid w:val="003C0482"/>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62D6"/>
    <w:rsid w:val="003C673F"/>
    <w:rsid w:val="003C6B7E"/>
    <w:rsid w:val="003C71FE"/>
    <w:rsid w:val="003C7B87"/>
    <w:rsid w:val="003D0360"/>
    <w:rsid w:val="003D0CA7"/>
    <w:rsid w:val="003D1288"/>
    <w:rsid w:val="003D12AE"/>
    <w:rsid w:val="003D142B"/>
    <w:rsid w:val="003D1AE2"/>
    <w:rsid w:val="003D1E04"/>
    <w:rsid w:val="003D25C4"/>
    <w:rsid w:val="003D2C4D"/>
    <w:rsid w:val="003D3447"/>
    <w:rsid w:val="003D3468"/>
    <w:rsid w:val="003D3695"/>
    <w:rsid w:val="003D3F0D"/>
    <w:rsid w:val="003D4055"/>
    <w:rsid w:val="003D4483"/>
    <w:rsid w:val="003D4C15"/>
    <w:rsid w:val="003D4DC8"/>
    <w:rsid w:val="003D545B"/>
    <w:rsid w:val="003D5476"/>
    <w:rsid w:val="003D5A45"/>
    <w:rsid w:val="003D5EA3"/>
    <w:rsid w:val="003D6113"/>
    <w:rsid w:val="003D6245"/>
    <w:rsid w:val="003D6A1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E79A8"/>
    <w:rsid w:val="003F0989"/>
    <w:rsid w:val="003F0C86"/>
    <w:rsid w:val="003F1131"/>
    <w:rsid w:val="003F13AC"/>
    <w:rsid w:val="003F1523"/>
    <w:rsid w:val="003F168A"/>
    <w:rsid w:val="003F183B"/>
    <w:rsid w:val="003F1886"/>
    <w:rsid w:val="003F19DB"/>
    <w:rsid w:val="003F1A89"/>
    <w:rsid w:val="003F2934"/>
    <w:rsid w:val="003F2EDD"/>
    <w:rsid w:val="003F36B9"/>
    <w:rsid w:val="003F385A"/>
    <w:rsid w:val="003F3912"/>
    <w:rsid w:val="003F44F5"/>
    <w:rsid w:val="003F4A93"/>
    <w:rsid w:val="003F4DE2"/>
    <w:rsid w:val="003F4E79"/>
    <w:rsid w:val="003F524E"/>
    <w:rsid w:val="003F5644"/>
    <w:rsid w:val="003F5720"/>
    <w:rsid w:val="003F5AAB"/>
    <w:rsid w:val="003F5C95"/>
    <w:rsid w:val="003F6017"/>
    <w:rsid w:val="003F635B"/>
    <w:rsid w:val="003F6842"/>
    <w:rsid w:val="003F6B4D"/>
    <w:rsid w:val="003F6E4F"/>
    <w:rsid w:val="003F7913"/>
    <w:rsid w:val="003F7B68"/>
    <w:rsid w:val="003F7E66"/>
    <w:rsid w:val="004002A8"/>
    <w:rsid w:val="00400760"/>
    <w:rsid w:val="00400A90"/>
    <w:rsid w:val="0040102D"/>
    <w:rsid w:val="004010B3"/>
    <w:rsid w:val="00401465"/>
    <w:rsid w:val="00401E9C"/>
    <w:rsid w:val="00402188"/>
    <w:rsid w:val="00402AAA"/>
    <w:rsid w:val="00402F90"/>
    <w:rsid w:val="00403185"/>
    <w:rsid w:val="00404F28"/>
    <w:rsid w:val="00405163"/>
    <w:rsid w:val="004053B7"/>
    <w:rsid w:val="0040572F"/>
    <w:rsid w:val="00405BA7"/>
    <w:rsid w:val="00405BAA"/>
    <w:rsid w:val="004062FF"/>
    <w:rsid w:val="0040631B"/>
    <w:rsid w:val="00406554"/>
    <w:rsid w:val="00406619"/>
    <w:rsid w:val="004066D2"/>
    <w:rsid w:val="004068A4"/>
    <w:rsid w:val="004069D0"/>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5CF9"/>
    <w:rsid w:val="00425FF4"/>
    <w:rsid w:val="0042629F"/>
    <w:rsid w:val="00426930"/>
    <w:rsid w:val="004269D5"/>
    <w:rsid w:val="0042706D"/>
    <w:rsid w:val="004270FD"/>
    <w:rsid w:val="004271D5"/>
    <w:rsid w:val="00427261"/>
    <w:rsid w:val="004272B9"/>
    <w:rsid w:val="004273F5"/>
    <w:rsid w:val="004277BC"/>
    <w:rsid w:val="004308E9"/>
    <w:rsid w:val="00430AF9"/>
    <w:rsid w:val="00431066"/>
    <w:rsid w:val="004311F9"/>
    <w:rsid w:val="004313EF"/>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D95"/>
    <w:rsid w:val="00442FB4"/>
    <w:rsid w:val="004430B1"/>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2D8"/>
    <w:rsid w:val="0045153F"/>
    <w:rsid w:val="00451D03"/>
    <w:rsid w:val="00451DF6"/>
    <w:rsid w:val="00451DFE"/>
    <w:rsid w:val="00452268"/>
    <w:rsid w:val="0045230A"/>
    <w:rsid w:val="00452AEA"/>
    <w:rsid w:val="00452E0B"/>
    <w:rsid w:val="00453663"/>
    <w:rsid w:val="004538BB"/>
    <w:rsid w:val="00453F26"/>
    <w:rsid w:val="0045400B"/>
    <w:rsid w:val="0045406B"/>
    <w:rsid w:val="0045426D"/>
    <w:rsid w:val="0045510B"/>
    <w:rsid w:val="00455385"/>
    <w:rsid w:val="004556CC"/>
    <w:rsid w:val="0045598B"/>
    <w:rsid w:val="00455BCE"/>
    <w:rsid w:val="004561E6"/>
    <w:rsid w:val="0045701C"/>
    <w:rsid w:val="0045714E"/>
    <w:rsid w:val="0045724E"/>
    <w:rsid w:val="004575A6"/>
    <w:rsid w:val="004576B7"/>
    <w:rsid w:val="004578A8"/>
    <w:rsid w:val="00457E4C"/>
    <w:rsid w:val="004606CB"/>
    <w:rsid w:val="0046109E"/>
    <w:rsid w:val="00461293"/>
    <w:rsid w:val="004613ED"/>
    <w:rsid w:val="004614C6"/>
    <w:rsid w:val="004615D2"/>
    <w:rsid w:val="004621F0"/>
    <w:rsid w:val="004623BF"/>
    <w:rsid w:val="004627AB"/>
    <w:rsid w:val="0046283F"/>
    <w:rsid w:val="00462F2F"/>
    <w:rsid w:val="004631BC"/>
    <w:rsid w:val="004635A7"/>
    <w:rsid w:val="00463645"/>
    <w:rsid w:val="00463BC7"/>
    <w:rsid w:val="00463E97"/>
    <w:rsid w:val="004649D9"/>
    <w:rsid w:val="00464D36"/>
    <w:rsid w:val="00464F86"/>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066"/>
    <w:rsid w:val="004741FF"/>
    <w:rsid w:val="0047431D"/>
    <w:rsid w:val="00474492"/>
    <w:rsid w:val="00474924"/>
    <w:rsid w:val="004749BC"/>
    <w:rsid w:val="00474AB4"/>
    <w:rsid w:val="00474C65"/>
    <w:rsid w:val="0047533C"/>
    <w:rsid w:val="00475575"/>
    <w:rsid w:val="00475DC7"/>
    <w:rsid w:val="00475E92"/>
    <w:rsid w:val="00476D9E"/>
    <w:rsid w:val="004772B4"/>
    <w:rsid w:val="004778C7"/>
    <w:rsid w:val="00477A42"/>
    <w:rsid w:val="0048018C"/>
    <w:rsid w:val="0048066C"/>
    <w:rsid w:val="0048087A"/>
    <w:rsid w:val="00480DA7"/>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851"/>
    <w:rsid w:val="004879B6"/>
    <w:rsid w:val="00487C12"/>
    <w:rsid w:val="00487EC0"/>
    <w:rsid w:val="00487EC7"/>
    <w:rsid w:val="00490F9B"/>
    <w:rsid w:val="00491465"/>
    <w:rsid w:val="0049165E"/>
    <w:rsid w:val="00491A11"/>
    <w:rsid w:val="004922A5"/>
    <w:rsid w:val="004925E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6E17"/>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7235"/>
    <w:rsid w:val="004C72EE"/>
    <w:rsid w:val="004C77E1"/>
    <w:rsid w:val="004C7F52"/>
    <w:rsid w:val="004D0374"/>
    <w:rsid w:val="004D03AF"/>
    <w:rsid w:val="004D078E"/>
    <w:rsid w:val="004D082D"/>
    <w:rsid w:val="004D0BB5"/>
    <w:rsid w:val="004D0ED6"/>
    <w:rsid w:val="004D1061"/>
    <w:rsid w:val="004D2824"/>
    <w:rsid w:val="004D2B7A"/>
    <w:rsid w:val="004D2F0B"/>
    <w:rsid w:val="004D3146"/>
    <w:rsid w:val="004D36AE"/>
    <w:rsid w:val="004D4063"/>
    <w:rsid w:val="004D4140"/>
    <w:rsid w:val="004D514B"/>
    <w:rsid w:val="004D528E"/>
    <w:rsid w:val="004D5352"/>
    <w:rsid w:val="004D55FF"/>
    <w:rsid w:val="004D5A45"/>
    <w:rsid w:val="004D5B4D"/>
    <w:rsid w:val="004D5BFF"/>
    <w:rsid w:val="004D6506"/>
    <w:rsid w:val="004D6C28"/>
    <w:rsid w:val="004D6FAF"/>
    <w:rsid w:val="004D70A6"/>
    <w:rsid w:val="004D7FA5"/>
    <w:rsid w:val="004E0044"/>
    <w:rsid w:val="004E033D"/>
    <w:rsid w:val="004E0644"/>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B5E"/>
    <w:rsid w:val="004E52B6"/>
    <w:rsid w:val="004E53E9"/>
    <w:rsid w:val="004E59F0"/>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7"/>
    <w:rsid w:val="004F698A"/>
    <w:rsid w:val="004F6BF1"/>
    <w:rsid w:val="004F6F43"/>
    <w:rsid w:val="004F6F5E"/>
    <w:rsid w:val="004F739E"/>
    <w:rsid w:val="004F74CA"/>
    <w:rsid w:val="004F7787"/>
    <w:rsid w:val="004F79B1"/>
    <w:rsid w:val="004F7CC3"/>
    <w:rsid w:val="004F7D83"/>
    <w:rsid w:val="004F7EDF"/>
    <w:rsid w:val="00500110"/>
    <w:rsid w:val="00500732"/>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EF"/>
    <w:rsid w:val="00510A01"/>
    <w:rsid w:val="00511120"/>
    <w:rsid w:val="00511156"/>
    <w:rsid w:val="0051118C"/>
    <w:rsid w:val="0051138B"/>
    <w:rsid w:val="00511A66"/>
    <w:rsid w:val="00512229"/>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438E"/>
    <w:rsid w:val="00525B0A"/>
    <w:rsid w:val="0052624A"/>
    <w:rsid w:val="00526266"/>
    <w:rsid w:val="00526493"/>
    <w:rsid w:val="00526A07"/>
    <w:rsid w:val="00526A2E"/>
    <w:rsid w:val="00526EBE"/>
    <w:rsid w:val="00527730"/>
    <w:rsid w:val="005302CE"/>
    <w:rsid w:val="00530BC0"/>
    <w:rsid w:val="005310F3"/>
    <w:rsid w:val="0053126C"/>
    <w:rsid w:val="0053160A"/>
    <w:rsid w:val="00531614"/>
    <w:rsid w:val="005319CA"/>
    <w:rsid w:val="00531A3D"/>
    <w:rsid w:val="00531DE9"/>
    <w:rsid w:val="00531F4B"/>
    <w:rsid w:val="0053272A"/>
    <w:rsid w:val="0053349A"/>
    <w:rsid w:val="005334AF"/>
    <w:rsid w:val="005335D4"/>
    <w:rsid w:val="005336D9"/>
    <w:rsid w:val="00533DD7"/>
    <w:rsid w:val="00534175"/>
    <w:rsid w:val="0053426F"/>
    <w:rsid w:val="00534527"/>
    <w:rsid w:val="0053497F"/>
    <w:rsid w:val="00534DA3"/>
    <w:rsid w:val="00535E1F"/>
    <w:rsid w:val="0053665B"/>
    <w:rsid w:val="00536848"/>
    <w:rsid w:val="00536B82"/>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EB7"/>
    <w:rsid w:val="00542945"/>
    <w:rsid w:val="00542AD5"/>
    <w:rsid w:val="00542EDE"/>
    <w:rsid w:val="0054341E"/>
    <w:rsid w:val="00543FC2"/>
    <w:rsid w:val="00544088"/>
    <w:rsid w:val="0054433B"/>
    <w:rsid w:val="00544AD7"/>
    <w:rsid w:val="005452DF"/>
    <w:rsid w:val="0054585E"/>
    <w:rsid w:val="00546073"/>
    <w:rsid w:val="0054736B"/>
    <w:rsid w:val="00547751"/>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6060F"/>
    <w:rsid w:val="005613E8"/>
    <w:rsid w:val="0056158C"/>
    <w:rsid w:val="00561816"/>
    <w:rsid w:val="005619B2"/>
    <w:rsid w:val="00561C27"/>
    <w:rsid w:val="0056225F"/>
    <w:rsid w:val="0056255F"/>
    <w:rsid w:val="0056269B"/>
    <w:rsid w:val="0056298E"/>
    <w:rsid w:val="00562C8B"/>
    <w:rsid w:val="00563627"/>
    <w:rsid w:val="0056396A"/>
    <w:rsid w:val="005641CA"/>
    <w:rsid w:val="00564478"/>
    <w:rsid w:val="00564CE1"/>
    <w:rsid w:val="00565127"/>
    <w:rsid w:val="00566671"/>
    <w:rsid w:val="00566DAC"/>
    <w:rsid w:val="00566FEA"/>
    <w:rsid w:val="005676F5"/>
    <w:rsid w:val="00567C79"/>
    <w:rsid w:val="00570012"/>
    <w:rsid w:val="00570018"/>
    <w:rsid w:val="005704B3"/>
    <w:rsid w:val="005705A3"/>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EE0"/>
    <w:rsid w:val="00582FAD"/>
    <w:rsid w:val="00583129"/>
    <w:rsid w:val="005835F6"/>
    <w:rsid w:val="00583D40"/>
    <w:rsid w:val="00583E2B"/>
    <w:rsid w:val="00583E96"/>
    <w:rsid w:val="005840D6"/>
    <w:rsid w:val="00584B8F"/>
    <w:rsid w:val="00584E40"/>
    <w:rsid w:val="005867AE"/>
    <w:rsid w:val="00587A9A"/>
    <w:rsid w:val="00587E2B"/>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2FE"/>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1133"/>
    <w:rsid w:val="005B1263"/>
    <w:rsid w:val="005B18AD"/>
    <w:rsid w:val="005B1BF3"/>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339"/>
    <w:rsid w:val="005B79F9"/>
    <w:rsid w:val="005C0642"/>
    <w:rsid w:val="005C07A1"/>
    <w:rsid w:val="005C0FC8"/>
    <w:rsid w:val="005C104B"/>
    <w:rsid w:val="005C23E4"/>
    <w:rsid w:val="005C246E"/>
    <w:rsid w:val="005C2571"/>
    <w:rsid w:val="005C2763"/>
    <w:rsid w:val="005C28E9"/>
    <w:rsid w:val="005C2AAF"/>
    <w:rsid w:val="005C2C1D"/>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182"/>
    <w:rsid w:val="005D2885"/>
    <w:rsid w:val="005D395A"/>
    <w:rsid w:val="005D48A2"/>
    <w:rsid w:val="005D497A"/>
    <w:rsid w:val="005D4AA8"/>
    <w:rsid w:val="005D62B3"/>
    <w:rsid w:val="005D6CC9"/>
    <w:rsid w:val="005D764B"/>
    <w:rsid w:val="005D773B"/>
    <w:rsid w:val="005E0160"/>
    <w:rsid w:val="005E03CB"/>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738"/>
    <w:rsid w:val="005F2CD9"/>
    <w:rsid w:val="005F2DD4"/>
    <w:rsid w:val="005F2FDF"/>
    <w:rsid w:val="005F40BB"/>
    <w:rsid w:val="005F4CC2"/>
    <w:rsid w:val="005F551C"/>
    <w:rsid w:val="005F5CE7"/>
    <w:rsid w:val="005F5F36"/>
    <w:rsid w:val="005F618D"/>
    <w:rsid w:val="005F6F53"/>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AD4"/>
    <w:rsid w:val="0061619C"/>
    <w:rsid w:val="00616BFE"/>
    <w:rsid w:val="00617567"/>
    <w:rsid w:val="00617C5A"/>
    <w:rsid w:val="00620A75"/>
    <w:rsid w:val="00621089"/>
    <w:rsid w:val="00621407"/>
    <w:rsid w:val="00621757"/>
    <w:rsid w:val="00621D27"/>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33"/>
    <w:rsid w:val="00633361"/>
    <w:rsid w:val="00633D4A"/>
    <w:rsid w:val="00634481"/>
    <w:rsid w:val="00634813"/>
    <w:rsid w:val="00634E22"/>
    <w:rsid w:val="006357F6"/>
    <w:rsid w:val="00635893"/>
    <w:rsid w:val="00635A9E"/>
    <w:rsid w:val="00635C17"/>
    <w:rsid w:val="00635FEF"/>
    <w:rsid w:val="00636354"/>
    <w:rsid w:val="00636447"/>
    <w:rsid w:val="00636A17"/>
    <w:rsid w:val="006378C4"/>
    <w:rsid w:val="00640E50"/>
    <w:rsid w:val="00640EC7"/>
    <w:rsid w:val="00641975"/>
    <w:rsid w:val="006421A8"/>
    <w:rsid w:val="00642290"/>
    <w:rsid w:val="006423EC"/>
    <w:rsid w:val="00642B49"/>
    <w:rsid w:val="00642E73"/>
    <w:rsid w:val="006430E4"/>
    <w:rsid w:val="006434FB"/>
    <w:rsid w:val="00644027"/>
    <w:rsid w:val="006441DC"/>
    <w:rsid w:val="0064428A"/>
    <w:rsid w:val="00644375"/>
    <w:rsid w:val="006444A0"/>
    <w:rsid w:val="006445F9"/>
    <w:rsid w:val="0064481A"/>
    <w:rsid w:val="00644C3A"/>
    <w:rsid w:val="00644D13"/>
    <w:rsid w:val="00645637"/>
    <w:rsid w:val="0064591A"/>
    <w:rsid w:val="00645A8E"/>
    <w:rsid w:val="00645D07"/>
    <w:rsid w:val="00645E86"/>
    <w:rsid w:val="0064759D"/>
    <w:rsid w:val="00647777"/>
    <w:rsid w:val="00647AB3"/>
    <w:rsid w:val="00647AD8"/>
    <w:rsid w:val="00647D86"/>
    <w:rsid w:val="00647F59"/>
    <w:rsid w:val="00650342"/>
    <w:rsid w:val="00650640"/>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B02"/>
    <w:rsid w:val="006770D4"/>
    <w:rsid w:val="006773B8"/>
    <w:rsid w:val="006773E8"/>
    <w:rsid w:val="00677CFC"/>
    <w:rsid w:val="00677D3D"/>
    <w:rsid w:val="00677DE9"/>
    <w:rsid w:val="006808E2"/>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458E"/>
    <w:rsid w:val="006848E7"/>
    <w:rsid w:val="006850FB"/>
    <w:rsid w:val="006852CE"/>
    <w:rsid w:val="00685B39"/>
    <w:rsid w:val="0068664E"/>
    <w:rsid w:val="00686997"/>
    <w:rsid w:val="00686BAD"/>
    <w:rsid w:val="00686C6D"/>
    <w:rsid w:val="00687233"/>
    <w:rsid w:val="006873BE"/>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32"/>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550D"/>
    <w:rsid w:val="006B5CB2"/>
    <w:rsid w:val="006B62DD"/>
    <w:rsid w:val="006B62E9"/>
    <w:rsid w:val="006B65FF"/>
    <w:rsid w:val="006B6D7C"/>
    <w:rsid w:val="006B70FB"/>
    <w:rsid w:val="006B77B4"/>
    <w:rsid w:val="006B7C98"/>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5AB"/>
    <w:rsid w:val="006C577B"/>
    <w:rsid w:val="006C660C"/>
    <w:rsid w:val="006C66D5"/>
    <w:rsid w:val="006C68CD"/>
    <w:rsid w:val="006C71AB"/>
    <w:rsid w:val="006D0A00"/>
    <w:rsid w:val="006D0A6F"/>
    <w:rsid w:val="006D0E5A"/>
    <w:rsid w:val="006D0EC4"/>
    <w:rsid w:val="006D119C"/>
    <w:rsid w:val="006D2216"/>
    <w:rsid w:val="006D27E6"/>
    <w:rsid w:val="006D2A33"/>
    <w:rsid w:val="006D2EB2"/>
    <w:rsid w:val="006D3267"/>
    <w:rsid w:val="006D36DA"/>
    <w:rsid w:val="006D3855"/>
    <w:rsid w:val="006D3E6B"/>
    <w:rsid w:val="006D4804"/>
    <w:rsid w:val="006D576A"/>
    <w:rsid w:val="006D58B9"/>
    <w:rsid w:val="006D6905"/>
    <w:rsid w:val="006D6C20"/>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404A"/>
    <w:rsid w:val="006F4752"/>
    <w:rsid w:val="006F4DE0"/>
    <w:rsid w:val="006F4FC1"/>
    <w:rsid w:val="006F536D"/>
    <w:rsid w:val="006F55BB"/>
    <w:rsid w:val="006F56E3"/>
    <w:rsid w:val="006F58AF"/>
    <w:rsid w:val="006F5EBE"/>
    <w:rsid w:val="006F64D1"/>
    <w:rsid w:val="006F650B"/>
    <w:rsid w:val="006F650C"/>
    <w:rsid w:val="006F6977"/>
    <w:rsid w:val="006F7431"/>
    <w:rsid w:val="006F747F"/>
    <w:rsid w:val="0070005F"/>
    <w:rsid w:val="00700C18"/>
    <w:rsid w:val="007010C5"/>
    <w:rsid w:val="007011AB"/>
    <w:rsid w:val="00701595"/>
    <w:rsid w:val="00701BC0"/>
    <w:rsid w:val="00701F5E"/>
    <w:rsid w:val="007023F5"/>
    <w:rsid w:val="00702B73"/>
    <w:rsid w:val="00702D28"/>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11F8"/>
    <w:rsid w:val="007312FD"/>
    <w:rsid w:val="007322F9"/>
    <w:rsid w:val="00732B3E"/>
    <w:rsid w:val="00732B4D"/>
    <w:rsid w:val="0073302E"/>
    <w:rsid w:val="007334AC"/>
    <w:rsid w:val="00733881"/>
    <w:rsid w:val="00733AA2"/>
    <w:rsid w:val="00733CAD"/>
    <w:rsid w:val="00733DB9"/>
    <w:rsid w:val="00733DE8"/>
    <w:rsid w:val="00733FAF"/>
    <w:rsid w:val="00734617"/>
    <w:rsid w:val="007346AC"/>
    <w:rsid w:val="00734B53"/>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545B"/>
    <w:rsid w:val="00745643"/>
    <w:rsid w:val="007458C6"/>
    <w:rsid w:val="007459A9"/>
    <w:rsid w:val="00745DFB"/>
    <w:rsid w:val="00746166"/>
    <w:rsid w:val="00746362"/>
    <w:rsid w:val="00746592"/>
    <w:rsid w:val="007474E3"/>
    <w:rsid w:val="007477CB"/>
    <w:rsid w:val="0075075D"/>
    <w:rsid w:val="00750760"/>
    <w:rsid w:val="00750D2B"/>
    <w:rsid w:val="00750DDB"/>
    <w:rsid w:val="00750FCA"/>
    <w:rsid w:val="00752085"/>
    <w:rsid w:val="007525FC"/>
    <w:rsid w:val="00752726"/>
    <w:rsid w:val="0075295B"/>
    <w:rsid w:val="00753414"/>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D9"/>
    <w:rsid w:val="00767205"/>
    <w:rsid w:val="007673EA"/>
    <w:rsid w:val="0076773C"/>
    <w:rsid w:val="00767852"/>
    <w:rsid w:val="00767D34"/>
    <w:rsid w:val="0077067E"/>
    <w:rsid w:val="00770D11"/>
    <w:rsid w:val="007712BF"/>
    <w:rsid w:val="00771646"/>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795"/>
    <w:rsid w:val="00781A63"/>
    <w:rsid w:val="00781D40"/>
    <w:rsid w:val="007820C9"/>
    <w:rsid w:val="0078243F"/>
    <w:rsid w:val="0078248E"/>
    <w:rsid w:val="0078329D"/>
    <w:rsid w:val="007832C4"/>
    <w:rsid w:val="00783690"/>
    <w:rsid w:val="00783801"/>
    <w:rsid w:val="007838B7"/>
    <w:rsid w:val="007838D6"/>
    <w:rsid w:val="00783C09"/>
    <w:rsid w:val="00783F49"/>
    <w:rsid w:val="007843F4"/>
    <w:rsid w:val="00784B91"/>
    <w:rsid w:val="00785089"/>
    <w:rsid w:val="007851E1"/>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521E"/>
    <w:rsid w:val="00795366"/>
    <w:rsid w:val="00795609"/>
    <w:rsid w:val="0079581E"/>
    <w:rsid w:val="00795C30"/>
    <w:rsid w:val="00795EC4"/>
    <w:rsid w:val="0079687A"/>
    <w:rsid w:val="00796C23"/>
    <w:rsid w:val="00796C84"/>
    <w:rsid w:val="00796EA4"/>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4E8B"/>
    <w:rsid w:val="007A63BF"/>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11ED"/>
    <w:rsid w:val="007C177D"/>
    <w:rsid w:val="007C1A65"/>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AA2"/>
    <w:rsid w:val="007C6EB3"/>
    <w:rsid w:val="007C6ECA"/>
    <w:rsid w:val="007C7BDE"/>
    <w:rsid w:val="007C7E1E"/>
    <w:rsid w:val="007D00DF"/>
    <w:rsid w:val="007D02A3"/>
    <w:rsid w:val="007D0603"/>
    <w:rsid w:val="007D082B"/>
    <w:rsid w:val="007D0C23"/>
    <w:rsid w:val="007D1854"/>
    <w:rsid w:val="007D1C4B"/>
    <w:rsid w:val="007D1D3B"/>
    <w:rsid w:val="007D2187"/>
    <w:rsid w:val="007D229D"/>
    <w:rsid w:val="007D25BC"/>
    <w:rsid w:val="007D281D"/>
    <w:rsid w:val="007D29CE"/>
    <w:rsid w:val="007D2F8D"/>
    <w:rsid w:val="007D45FF"/>
    <w:rsid w:val="007D4AB6"/>
    <w:rsid w:val="007D4B22"/>
    <w:rsid w:val="007D4E91"/>
    <w:rsid w:val="007D50FD"/>
    <w:rsid w:val="007D5363"/>
    <w:rsid w:val="007D5449"/>
    <w:rsid w:val="007D5534"/>
    <w:rsid w:val="007D5758"/>
    <w:rsid w:val="007D5923"/>
    <w:rsid w:val="007D5C33"/>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D2B"/>
    <w:rsid w:val="007E3F5A"/>
    <w:rsid w:val="007E5278"/>
    <w:rsid w:val="007E536E"/>
    <w:rsid w:val="007E5C43"/>
    <w:rsid w:val="007E5F8D"/>
    <w:rsid w:val="007E62E2"/>
    <w:rsid w:val="007E679C"/>
    <w:rsid w:val="007E6818"/>
    <w:rsid w:val="007E6819"/>
    <w:rsid w:val="007E6F77"/>
    <w:rsid w:val="007E7B22"/>
    <w:rsid w:val="007E7E4B"/>
    <w:rsid w:val="007E7F34"/>
    <w:rsid w:val="007F1A6B"/>
    <w:rsid w:val="007F1D7C"/>
    <w:rsid w:val="007F2545"/>
    <w:rsid w:val="007F297D"/>
    <w:rsid w:val="007F2BA6"/>
    <w:rsid w:val="007F3088"/>
    <w:rsid w:val="007F32C9"/>
    <w:rsid w:val="007F35A0"/>
    <w:rsid w:val="007F4249"/>
    <w:rsid w:val="007F4643"/>
    <w:rsid w:val="007F52F1"/>
    <w:rsid w:val="007F5B9D"/>
    <w:rsid w:val="007F5E2A"/>
    <w:rsid w:val="007F66D7"/>
    <w:rsid w:val="007F6F7A"/>
    <w:rsid w:val="007F7420"/>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4202"/>
    <w:rsid w:val="0080475D"/>
    <w:rsid w:val="008049A7"/>
    <w:rsid w:val="00804B47"/>
    <w:rsid w:val="00805563"/>
    <w:rsid w:val="00805D15"/>
    <w:rsid w:val="00805E38"/>
    <w:rsid w:val="0080638B"/>
    <w:rsid w:val="00807076"/>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942"/>
    <w:rsid w:val="00812A2A"/>
    <w:rsid w:val="008130E7"/>
    <w:rsid w:val="008134CB"/>
    <w:rsid w:val="0081365B"/>
    <w:rsid w:val="00813897"/>
    <w:rsid w:val="00813B7A"/>
    <w:rsid w:val="008141F0"/>
    <w:rsid w:val="008144C5"/>
    <w:rsid w:val="00815479"/>
    <w:rsid w:val="00815A5C"/>
    <w:rsid w:val="00815BDC"/>
    <w:rsid w:val="00816E7C"/>
    <w:rsid w:val="00817873"/>
    <w:rsid w:val="00820451"/>
    <w:rsid w:val="008207F6"/>
    <w:rsid w:val="00820CF6"/>
    <w:rsid w:val="00820E2D"/>
    <w:rsid w:val="00820F1C"/>
    <w:rsid w:val="00821262"/>
    <w:rsid w:val="008212DD"/>
    <w:rsid w:val="00821EEC"/>
    <w:rsid w:val="008226F0"/>
    <w:rsid w:val="008227BC"/>
    <w:rsid w:val="00822AEC"/>
    <w:rsid w:val="008230D6"/>
    <w:rsid w:val="00823238"/>
    <w:rsid w:val="00823550"/>
    <w:rsid w:val="008236C5"/>
    <w:rsid w:val="00823F98"/>
    <w:rsid w:val="00824171"/>
    <w:rsid w:val="00824EDE"/>
    <w:rsid w:val="0082545D"/>
    <w:rsid w:val="00825489"/>
    <w:rsid w:val="00825C51"/>
    <w:rsid w:val="00825D71"/>
    <w:rsid w:val="00825DF1"/>
    <w:rsid w:val="0082647E"/>
    <w:rsid w:val="0082677C"/>
    <w:rsid w:val="00826FF7"/>
    <w:rsid w:val="0082714E"/>
    <w:rsid w:val="008273E7"/>
    <w:rsid w:val="00827625"/>
    <w:rsid w:val="008276EA"/>
    <w:rsid w:val="00827CEB"/>
    <w:rsid w:val="00827DC6"/>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4C1B"/>
    <w:rsid w:val="00845010"/>
    <w:rsid w:val="0084503F"/>
    <w:rsid w:val="0084589F"/>
    <w:rsid w:val="0084645D"/>
    <w:rsid w:val="0084654E"/>
    <w:rsid w:val="00846CDC"/>
    <w:rsid w:val="00846F12"/>
    <w:rsid w:val="00846F26"/>
    <w:rsid w:val="00847067"/>
    <w:rsid w:val="00847A28"/>
    <w:rsid w:val="00850090"/>
    <w:rsid w:val="008500A9"/>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4A3"/>
    <w:rsid w:val="008577AF"/>
    <w:rsid w:val="008579A6"/>
    <w:rsid w:val="0086000C"/>
    <w:rsid w:val="008601F2"/>
    <w:rsid w:val="008602BB"/>
    <w:rsid w:val="00860EA0"/>
    <w:rsid w:val="00860FAB"/>
    <w:rsid w:val="00861101"/>
    <w:rsid w:val="00861311"/>
    <w:rsid w:val="00861AF5"/>
    <w:rsid w:val="008637EB"/>
    <w:rsid w:val="00863896"/>
    <w:rsid w:val="008638D3"/>
    <w:rsid w:val="00863AA4"/>
    <w:rsid w:val="00863B8B"/>
    <w:rsid w:val="008641E8"/>
    <w:rsid w:val="0086429F"/>
    <w:rsid w:val="00864302"/>
    <w:rsid w:val="00864309"/>
    <w:rsid w:val="0086483B"/>
    <w:rsid w:val="00864DAF"/>
    <w:rsid w:val="00864E4E"/>
    <w:rsid w:val="00865097"/>
    <w:rsid w:val="008652B7"/>
    <w:rsid w:val="00865535"/>
    <w:rsid w:val="00865EE9"/>
    <w:rsid w:val="00866308"/>
    <w:rsid w:val="0086636C"/>
    <w:rsid w:val="00866511"/>
    <w:rsid w:val="008666A0"/>
    <w:rsid w:val="00866B22"/>
    <w:rsid w:val="00867115"/>
    <w:rsid w:val="008671AA"/>
    <w:rsid w:val="00867573"/>
    <w:rsid w:val="00867831"/>
    <w:rsid w:val="00867877"/>
    <w:rsid w:val="008678D0"/>
    <w:rsid w:val="00867C64"/>
    <w:rsid w:val="008704DF"/>
    <w:rsid w:val="00870765"/>
    <w:rsid w:val="00870B09"/>
    <w:rsid w:val="00870F09"/>
    <w:rsid w:val="00870F1D"/>
    <w:rsid w:val="008715CB"/>
    <w:rsid w:val="008721A0"/>
    <w:rsid w:val="008727CD"/>
    <w:rsid w:val="008727D8"/>
    <w:rsid w:val="00872ABD"/>
    <w:rsid w:val="008730AA"/>
    <w:rsid w:val="008732E8"/>
    <w:rsid w:val="008732FF"/>
    <w:rsid w:val="00873328"/>
    <w:rsid w:val="0087348D"/>
    <w:rsid w:val="00873EB9"/>
    <w:rsid w:val="00874B42"/>
    <w:rsid w:val="00874D8C"/>
    <w:rsid w:val="008759AC"/>
    <w:rsid w:val="00875CD3"/>
    <w:rsid w:val="00876BC7"/>
    <w:rsid w:val="00876EAC"/>
    <w:rsid w:val="00877975"/>
    <w:rsid w:val="00880758"/>
    <w:rsid w:val="008811B0"/>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C"/>
    <w:rsid w:val="008A12C6"/>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F4B"/>
    <w:rsid w:val="008B7302"/>
    <w:rsid w:val="008B73FE"/>
    <w:rsid w:val="008B7EEF"/>
    <w:rsid w:val="008C01E9"/>
    <w:rsid w:val="008C06D4"/>
    <w:rsid w:val="008C07EB"/>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50B"/>
    <w:rsid w:val="008C66C7"/>
    <w:rsid w:val="008C7B4F"/>
    <w:rsid w:val="008C7EC0"/>
    <w:rsid w:val="008D0359"/>
    <w:rsid w:val="008D0497"/>
    <w:rsid w:val="008D0562"/>
    <w:rsid w:val="008D07B8"/>
    <w:rsid w:val="008D0A50"/>
    <w:rsid w:val="008D1098"/>
    <w:rsid w:val="008D165F"/>
    <w:rsid w:val="008D1921"/>
    <w:rsid w:val="008D19A7"/>
    <w:rsid w:val="008D1C99"/>
    <w:rsid w:val="008D2349"/>
    <w:rsid w:val="008D26CC"/>
    <w:rsid w:val="008D30FD"/>
    <w:rsid w:val="008D3196"/>
    <w:rsid w:val="008D3726"/>
    <w:rsid w:val="008D3D69"/>
    <w:rsid w:val="008D4368"/>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ED6"/>
    <w:rsid w:val="008E1FE4"/>
    <w:rsid w:val="008E2797"/>
    <w:rsid w:val="008E2910"/>
    <w:rsid w:val="008E2C0F"/>
    <w:rsid w:val="008E2CCE"/>
    <w:rsid w:val="008E3186"/>
    <w:rsid w:val="008E3389"/>
    <w:rsid w:val="008E3558"/>
    <w:rsid w:val="008E3730"/>
    <w:rsid w:val="008E3756"/>
    <w:rsid w:val="008E46FA"/>
    <w:rsid w:val="008E55E1"/>
    <w:rsid w:val="008E6A3D"/>
    <w:rsid w:val="008E6D8A"/>
    <w:rsid w:val="008E77A1"/>
    <w:rsid w:val="008E78E9"/>
    <w:rsid w:val="008E7C9D"/>
    <w:rsid w:val="008F0554"/>
    <w:rsid w:val="008F06A2"/>
    <w:rsid w:val="008F0B33"/>
    <w:rsid w:val="008F0D5D"/>
    <w:rsid w:val="008F10CE"/>
    <w:rsid w:val="008F15EA"/>
    <w:rsid w:val="008F16D5"/>
    <w:rsid w:val="008F27C7"/>
    <w:rsid w:val="008F286B"/>
    <w:rsid w:val="008F3DCC"/>
    <w:rsid w:val="008F4787"/>
    <w:rsid w:val="008F4C6F"/>
    <w:rsid w:val="008F4D3D"/>
    <w:rsid w:val="008F4E79"/>
    <w:rsid w:val="008F50A6"/>
    <w:rsid w:val="008F51FC"/>
    <w:rsid w:val="008F5280"/>
    <w:rsid w:val="008F559C"/>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7AA"/>
    <w:rsid w:val="00912881"/>
    <w:rsid w:val="00912AD2"/>
    <w:rsid w:val="00912B89"/>
    <w:rsid w:val="00912D89"/>
    <w:rsid w:val="009131EE"/>
    <w:rsid w:val="009133EF"/>
    <w:rsid w:val="00913AD8"/>
    <w:rsid w:val="009152CB"/>
    <w:rsid w:val="009158DF"/>
    <w:rsid w:val="00916382"/>
    <w:rsid w:val="00916905"/>
    <w:rsid w:val="009169B7"/>
    <w:rsid w:val="00916BCF"/>
    <w:rsid w:val="0091707E"/>
    <w:rsid w:val="009170D3"/>
    <w:rsid w:val="00917241"/>
    <w:rsid w:val="0091727B"/>
    <w:rsid w:val="0091745D"/>
    <w:rsid w:val="00917B5E"/>
    <w:rsid w:val="00920F57"/>
    <w:rsid w:val="00921411"/>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04E"/>
    <w:rsid w:val="009255EB"/>
    <w:rsid w:val="00925652"/>
    <w:rsid w:val="00925EA0"/>
    <w:rsid w:val="009260F5"/>
    <w:rsid w:val="00926150"/>
    <w:rsid w:val="00926221"/>
    <w:rsid w:val="00926B1B"/>
    <w:rsid w:val="00927A7F"/>
    <w:rsid w:val="00927C36"/>
    <w:rsid w:val="00930297"/>
    <w:rsid w:val="00930366"/>
    <w:rsid w:val="009304ED"/>
    <w:rsid w:val="0093064D"/>
    <w:rsid w:val="00930CD3"/>
    <w:rsid w:val="0093183F"/>
    <w:rsid w:val="00931850"/>
    <w:rsid w:val="0093220A"/>
    <w:rsid w:val="00932326"/>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2003"/>
    <w:rsid w:val="0094228A"/>
    <w:rsid w:val="0094266F"/>
    <w:rsid w:val="0094287B"/>
    <w:rsid w:val="00942F07"/>
    <w:rsid w:val="00943105"/>
    <w:rsid w:val="009438D6"/>
    <w:rsid w:val="00944072"/>
    <w:rsid w:val="009445E0"/>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AD6"/>
    <w:rsid w:val="00954CD6"/>
    <w:rsid w:val="00954D1C"/>
    <w:rsid w:val="00954E80"/>
    <w:rsid w:val="00954ED4"/>
    <w:rsid w:val="009553A9"/>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4C61"/>
    <w:rsid w:val="0096535C"/>
    <w:rsid w:val="009658AB"/>
    <w:rsid w:val="00965C39"/>
    <w:rsid w:val="00965CE0"/>
    <w:rsid w:val="00965E31"/>
    <w:rsid w:val="00966A50"/>
    <w:rsid w:val="00966CA6"/>
    <w:rsid w:val="00966ED7"/>
    <w:rsid w:val="00967ADB"/>
    <w:rsid w:val="0097010A"/>
    <w:rsid w:val="009706D4"/>
    <w:rsid w:val="00970B6A"/>
    <w:rsid w:val="00970CC4"/>
    <w:rsid w:val="00970D7B"/>
    <w:rsid w:val="00972956"/>
    <w:rsid w:val="00972B1E"/>
    <w:rsid w:val="00972B93"/>
    <w:rsid w:val="00972F49"/>
    <w:rsid w:val="00973700"/>
    <w:rsid w:val="00973960"/>
    <w:rsid w:val="00973C50"/>
    <w:rsid w:val="0097539B"/>
    <w:rsid w:val="00975C91"/>
    <w:rsid w:val="00975D72"/>
    <w:rsid w:val="00976B89"/>
    <w:rsid w:val="00977318"/>
    <w:rsid w:val="0097757C"/>
    <w:rsid w:val="0098053B"/>
    <w:rsid w:val="00980ACA"/>
    <w:rsid w:val="00980F14"/>
    <w:rsid w:val="0098125C"/>
    <w:rsid w:val="0098146B"/>
    <w:rsid w:val="00981877"/>
    <w:rsid w:val="009829FD"/>
    <w:rsid w:val="00982A6F"/>
    <w:rsid w:val="00982F90"/>
    <w:rsid w:val="00983984"/>
    <w:rsid w:val="00983BA8"/>
    <w:rsid w:val="00983C3B"/>
    <w:rsid w:val="00984DFF"/>
    <w:rsid w:val="0098555E"/>
    <w:rsid w:val="009856E1"/>
    <w:rsid w:val="009857FB"/>
    <w:rsid w:val="00986423"/>
    <w:rsid w:val="009866B2"/>
    <w:rsid w:val="00986D0E"/>
    <w:rsid w:val="00986E15"/>
    <w:rsid w:val="009871C5"/>
    <w:rsid w:val="0098742C"/>
    <w:rsid w:val="0098765F"/>
    <w:rsid w:val="00987688"/>
    <w:rsid w:val="00987A47"/>
    <w:rsid w:val="00987DFA"/>
    <w:rsid w:val="009900E6"/>
    <w:rsid w:val="00990B6D"/>
    <w:rsid w:val="00990DDE"/>
    <w:rsid w:val="00991123"/>
    <w:rsid w:val="0099117B"/>
    <w:rsid w:val="00991550"/>
    <w:rsid w:val="0099181B"/>
    <w:rsid w:val="00993756"/>
    <w:rsid w:val="00993ACA"/>
    <w:rsid w:val="00993DAE"/>
    <w:rsid w:val="009942BA"/>
    <w:rsid w:val="00994EAF"/>
    <w:rsid w:val="00995139"/>
    <w:rsid w:val="009953FE"/>
    <w:rsid w:val="009959E3"/>
    <w:rsid w:val="0099603B"/>
    <w:rsid w:val="00996446"/>
    <w:rsid w:val="0099721E"/>
    <w:rsid w:val="00997271"/>
    <w:rsid w:val="00997461"/>
    <w:rsid w:val="00997A4A"/>
    <w:rsid w:val="009A0148"/>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5C5A"/>
    <w:rsid w:val="009A5D79"/>
    <w:rsid w:val="009A608A"/>
    <w:rsid w:val="009A62E0"/>
    <w:rsid w:val="009A6354"/>
    <w:rsid w:val="009A64BF"/>
    <w:rsid w:val="009A69D0"/>
    <w:rsid w:val="009A6BD5"/>
    <w:rsid w:val="009A6DE2"/>
    <w:rsid w:val="009A7170"/>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D9"/>
    <w:rsid w:val="009C21E0"/>
    <w:rsid w:val="009C256D"/>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CE6"/>
    <w:rsid w:val="009D046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CF0"/>
    <w:rsid w:val="009F5E97"/>
    <w:rsid w:val="009F61A9"/>
    <w:rsid w:val="009F68BB"/>
    <w:rsid w:val="009F6F55"/>
    <w:rsid w:val="009F71DE"/>
    <w:rsid w:val="009F7316"/>
    <w:rsid w:val="009F7423"/>
    <w:rsid w:val="009F7B97"/>
    <w:rsid w:val="00A00531"/>
    <w:rsid w:val="00A014C6"/>
    <w:rsid w:val="00A0276E"/>
    <w:rsid w:val="00A028C3"/>
    <w:rsid w:val="00A0310E"/>
    <w:rsid w:val="00A0424C"/>
    <w:rsid w:val="00A049CA"/>
    <w:rsid w:val="00A04A55"/>
    <w:rsid w:val="00A04C1F"/>
    <w:rsid w:val="00A05269"/>
    <w:rsid w:val="00A053CC"/>
    <w:rsid w:val="00A0540D"/>
    <w:rsid w:val="00A05F57"/>
    <w:rsid w:val="00A06A21"/>
    <w:rsid w:val="00A06AB1"/>
    <w:rsid w:val="00A07034"/>
    <w:rsid w:val="00A07207"/>
    <w:rsid w:val="00A07F76"/>
    <w:rsid w:val="00A10084"/>
    <w:rsid w:val="00A10656"/>
    <w:rsid w:val="00A10897"/>
    <w:rsid w:val="00A10C8A"/>
    <w:rsid w:val="00A1127D"/>
    <w:rsid w:val="00A11C70"/>
    <w:rsid w:val="00A11F87"/>
    <w:rsid w:val="00A124A0"/>
    <w:rsid w:val="00A128AF"/>
    <w:rsid w:val="00A12996"/>
    <w:rsid w:val="00A12A98"/>
    <w:rsid w:val="00A139AC"/>
    <w:rsid w:val="00A13CE0"/>
    <w:rsid w:val="00A13FED"/>
    <w:rsid w:val="00A1416B"/>
    <w:rsid w:val="00A1431F"/>
    <w:rsid w:val="00A14B4E"/>
    <w:rsid w:val="00A14C73"/>
    <w:rsid w:val="00A15676"/>
    <w:rsid w:val="00A159CE"/>
    <w:rsid w:val="00A15E4B"/>
    <w:rsid w:val="00A16110"/>
    <w:rsid w:val="00A16714"/>
    <w:rsid w:val="00A16AB7"/>
    <w:rsid w:val="00A16B92"/>
    <w:rsid w:val="00A1747D"/>
    <w:rsid w:val="00A17AB7"/>
    <w:rsid w:val="00A17CDF"/>
    <w:rsid w:val="00A208AA"/>
    <w:rsid w:val="00A20FFB"/>
    <w:rsid w:val="00A2103D"/>
    <w:rsid w:val="00A21346"/>
    <w:rsid w:val="00A2167F"/>
    <w:rsid w:val="00A219F9"/>
    <w:rsid w:val="00A21F9F"/>
    <w:rsid w:val="00A22B57"/>
    <w:rsid w:val="00A232F4"/>
    <w:rsid w:val="00A23383"/>
    <w:rsid w:val="00A2342A"/>
    <w:rsid w:val="00A2376F"/>
    <w:rsid w:val="00A2431B"/>
    <w:rsid w:val="00A246E5"/>
    <w:rsid w:val="00A2472D"/>
    <w:rsid w:val="00A247FD"/>
    <w:rsid w:val="00A24DD7"/>
    <w:rsid w:val="00A24E69"/>
    <w:rsid w:val="00A24F5C"/>
    <w:rsid w:val="00A2512F"/>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2F81"/>
    <w:rsid w:val="00A43557"/>
    <w:rsid w:val="00A4361D"/>
    <w:rsid w:val="00A436C4"/>
    <w:rsid w:val="00A437D5"/>
    <w:rsid w:val="00A4399E"/>
    <w:rsid w:val="00A43AC9"/>
    <w:rsid w:val="00A44135"/>
    <w:rsid w:val="00A4454A"/>
    <w:rsid w:val="00A44B1D"/>
    <w:rsid w:val="00A44E9B"/>
    <w:rsid w:val="00A45099"/>
    <w:rsid w:val="00A45858"/>
    <w:rsid w:val="00A45D29"/>
    <w:rsid w:val="00A45FF5"/>
    <w:rsid w:val="00A4684E"/>
    <w:rsid w:val="00A46D28"/>
    <w:rsid w:val="00A46D59"/>
    <w:rsid w:val="00A472EE"/>
    <w:rsid w:val="00A4778B"/>
    <w:rsid w:val="00A477B0"/>
    <w:rsid w:val="00A479BA"/>
    <w:rsid w:val="00A5011A"/>
    <w:rsid w:val="00A503C6"/>
    <w:rsid w:val="00A504F2"/>
    <w:rsid w:val="00A505EE"/>
    <w:rsid w:val="00A50BC8"/>
    <w:rsid w:val="00A50BF6"/>
    <w:rsid w:val="00A51361"/>
    <w:rsid w:val="00A51872"/>
    <w:rsid w:val="00A51A9F"/>
    <w:rsid w:val="00A51F5B"/>
    <w:rsid w:val="00A52470"/>
    <w:rsid w:val="00A5290F"/>
    <w:rsid w:val="00A52E7D"/>
    <w:rsid w:val="00A53095"/>
    <w:rsid w:val="00A5321D"/>
    <w:rsid w:val="00A5398E"/>
    <w:rsid w:val="00A53CEB"/>
    <w:rsid w:val="00A53E52"/>
    <w:rsid w:val="00A53EAB"/>
    <w:rsid w:val="00A54248"/>
    <w:rsid w:val="00A54895"/>
    <w:rsid w:val="00A54972"/>
    <w:rsid w:val="00A54C4A"/>
    <w:rsid w:val="00A55099"/>
    <w:rsid w:val="00A551BD"/>
    <w:rsid w:val="00A553C8"/>
    <w:rsid w:val="00A5581C"/>
    <w:rsid w:val="00A55F09"/>
    <w:rsid w:val="00A562C4"/>
    <w:rsid w:val="00A56B1E"/>
    <w:rsid w:val="00A56E27"/>
    <w:rsid w:val="00A56E85"/>
    <w:rsid w:val="00A57420"/>
    <w:rsid w:val="00A577F3"/>
    <w:rsid w:val="00A57929"/>
    <w:rsid w:val="00A57B08"/>
    <w:rsid w:val="00A57F06"/>
    <w:rsid w:val="00A6046E"/>
    <w:rsid w:val="00A60ADB"/>
    <w:rsid w:val="00A60CB7"/>
    <w:rsid w:val="00A613D9"/>
    <w:rsid w:val="00A61413"/>
    <w:rsid w:val="00A61530"/>
    <w:rsid w:val="00A61580"/>
    <w:rsid w:val="00A61B2C"/>
    <w:rsid w:val="00A61B81"/>
    <w:rsid w:val="00A61DDD"/>
    <w:rsid w:val="00A62811"/>
    <w:rsid w:val="00A631C8"/>
    <w:rsid w:val="00A63AD8"/>
    <w:rsid w:val="00A63E8C"/>
    <w:rsid w:val="00A63EEE"/>
    <w:rsid w:val="00A64417"/>
    <w:rsid w:val="00A64C9F"/>
    <w:rsid w:val="00A653F3"/>
    <w:rsid w:val="00A665C7"/>
    <w:rsid w:val="00A66C93"/>
    <w:rsid w:val="00A66F00"/>
    <w:rsid w:val="00A67702"/>
    <w:rsid w:val="00A67E3F"/>
    <w:rsid w:val="00A70ECB"/>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4EF7"/>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E34"/>
    <w:rsid w:val="00A818C4"/>
    <w:rsid w:val="00A81BF1"/>
    <w:rsid w:val="00A822B2"/>
    <w:rsid w:val="00A8262B"/>
    <w:rsid w:val="00A82E32"/>
    <w:rsid w:val="00A82E84"/>
    <w:rsid w:val="00A83517"/>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991"/>
    <w:rsid w:val="00A96A4E"/>
    <w:rsid w:val="00A96FF0"/>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BE4"/>
    <w:rsid w:val="00AA58B9"/>
    <w:rsid w:val="00AA68B3"/>
    <w:rsid w:val="00AA6991"/>
    <w:rsid w:val="00AA6C49"/>
    <w:rsid w:val="00AA6C65"/>
    <w:rsid w:val="00AA6ED8"/>
    <w:rsid w:val="00AA741E"/>
    <w:rsid w:val="00AA7C65"/>
    <w:rsid w:val="00AB14B9"/>
    <w:rsid w:val="00AB225D"/>
    <w:rsid w:val="00AB2532"/>
    <w:rsid w:val="00AB275F"/>
    <w:rsid w:val="00AB27EA"/>
    <w:rsid w:val="00AB2EB2"/>
    <w:rsid w:val="00AB325D"/>
    <w:rsid w:val="00AB3846"/>
    <w:rsid w:val="00AB3877"/>
    <w:rsid w:val="00AB3C26"/>
    <w:rsid w:val="00AB4154"/>
    <w:rsid w:val="00AB4171"/>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7A3"/>
    <w:rsid w:val="00AC1FFA"/>
    <w:rsid w:val="00AC22F9"/>
    <w:rsid w:val="00AC28FE"/>
    <w:rsid w:val="00AC297B"/>
    <w:rsid w:val="00AC3862"/>
    <w:rsid w:val="00AC4123"/>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49FA"/>
    <w:rsid w:val="00AD4C26"/>
    <w:rsid w:val="00AD52BD"/>
    <w:rsid w:val="00AD67D6"/>
    <w:rsid w:val="00AD6B3E"/>
    <w:rsid w:val="00AD70E2"/>
    <w:rsid w:val="00AD7588"/>
    <w:rsid w:val="00AD7C28"/>
    <w:rsid w:val="00AD7C88"/>
    <w:rsid w:val="00AE0962"/>
    <w:rsid w:val="00AE0A91"/>
    <w:rsid w:val="00AE0FCB"/>
    <w:rsid w:val="00AE1B7D"/>
    <w:rsid w:val="00AE1C38"/>
    <w:rsid w:val="00AE2C29"/>
    <w:rsid w:val="00AE2FBA"/>
    <w:rsid w:val="00AE3242"/>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710C"/>
    <w:rsid w:val="00AE7375"/>
    <w:rsid w:val="00AE76F3"/>
    <w:rsid w:val="00AE77D6"/>
    <w:rsid w:val="00AF0002"/>
    <w:rsid w:val="00AF0118"/>
    <w:rsid w:val="00AF0AEB"/>
    <w:rsid w:val="00AF0C58"/>
    <w:rsid w:val="00AF1079"/>
    <w:rsid w:val="00AF1D5E"/>
    <w:rsid w:val="00AF2484"/>
    <w:rsid w:val="00AF2BC0"/>
    <w:rsid w:val="00AF49EA"/>
    <w:rsid w:val="00AF4F66"/>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9CD"/>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2B7"/>
    <w:rsid w:val="00B15683"/>
    <w:rsid w:val="00B158D7"/>
    <w:rsid w:val="00B15B7C"/>
    <w:rsid w:val="00B15C7C"/>
    <w:rsid w:val="00B15EDE"/>
    <w:rsid w:val="00B160BA"/>
    <w:rsid w:val="00B1651F"/>
    <w:rsid w:val="00B166D4"/>
    <w:rsid w:val="00B16745"/>
    <w:rsid w:val="00B175E1"/>
    <w:rsid w:val="00B175E2"/>
    <w:rsid w:val="00B179BB"/>
    <w:rsid w:val="00B20540"/>
    <w:rsid w:val="00B206CE"/>
    <w:rsid w:val="00B20DA0"/>
    <w:rsid w:val="00B20DB6"/>
    <w:rsid w:val="00B21420"/>
    <w:rsid w:val="00B2149A"/>
    <w:rsid w:val="00B2158E"/>
    <w:rsid w:val="00B21FAC"/>
    <w:rsid w:val="00B2231F"/>
    <w:rsid w:val="00B223DF"/>
    <w:rsid w:val="00B224A8"/>
    <w:rsid w:val="00B22721"/>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FAF"/>
    <w:rsid w:val="00B55189"/>
    <w:rsid w:val="00B55530"/>
    <w:rsid w:val="00B55A37"/>
    <w:rsid w:val="00B56CB8"/>
    <w:rsid w:val="00B56D3B"/>
    <w:rsid w:val="00B56E85"/>
    <w:rsid w:val="00B56FB8"/>
    <w:rsid w:val="00B57901"/>
    <w:rsid w:val="00B57B00"/>
    <w:rsid w:val="00B57BDF"/>
    <w:rsid w:val="00B57E69"/>
    <w:rsid w:val="00B601AA"/>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60C"/>
    <w:rsid w:val="00B74861"/>
    <w:rsid w:val="00B74B2A"/>
    <w:rsid w:val="00B74B7C"/>
    <w:rsid w:val="00B75123"/>
    <w:rsid w:val="00B75A06"/>
    <w:rsid w:val="00B75B80"/>
    <w:rsid w:val="00B75C14"/>
    <w:rsid w:val="00B75D1F"/>
    <w:rsid w:val="00B76499"/>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CF6"/>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FB0"/>
    <w:rsid w:val="00BA51E6"/>
    <w:rsid w:val="00BA54D2"/>
    <w:rsid w:val="00BA58A1"/>
    <w:rsid w:val="00BA655E"/>
    <w:rsid w:val="00BA6670"/>
    <w:rsid w:val="00BA7507"/>
    <w:rsid w:val="00BA7B4C"/>
    <w:rsid w:val="00BB03B6"/>
    <w:rsid w:val="00BB06D7"/>
    <w:rsid w:val="00BB09F9"/>
    <w:rsid w:val="00BB122A"/>
    <w:rsid w:val="00BB1304"/>
    <w:rsid w:val="00BB15B8"/>
    <w:rsid w:val="00BB1B50"/>
    <w:rsid w:val="00BB1C51"/>
    <w:rsid w:val="00BB1C6C"/>
    <w:rsid w:val="00BB1CF5"/>
    <w:rsid w:val="00BB225C"/>
    <w:rsid w:val="00BB2277"/>
    <w:rsid w:val="00BB2767"/>
    <w:rsid w:val="00BB2992"/>
    <w:rsid w:val="00BB2DB2"/>
    <w:rsid w:val="00BB318E"/>
    <w:rsid w:val="00BB35F3"/>
    <w:rsid w:val="00BB369F"/>
    <w:rsid w:val="00BB3C7B"/>
    <w:rsid w:val="00BB4405"/>
    <w:rsid w:val="00BB450E"/>
    <w:rsid w:val="00BB4B4F"/>
    <w:rsid w:val="00BB5913"/>
    <w:rsid w:val="00BB5B68"/>
    <w:rsid w:val="00BB5B8A"/>
    <w:rsid w:val="00BB6023"/>
    <w:rsid w:val="00BB6DCE"/>
    <w:rsid w:val="00BB766C"/>
    <w:rsid w:val="00BB7EEF"/>
    <w:rsid w:val="00BC0602"/>
    <w:rsid w:val="00BC0DC9"/>
    <w:rsid w:val="00BC15FC"/>
    <w:rsid w:val="00BC1BF0"/>
    <w:rsid w:val="00BC1BF9"/>
    <w:rsid w:val="00BC1F14"/>
    <w:rsid w:val="00BC2134"/>
    <w:rsid w:val="00BC2C8D"/>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3E9"/>
    <w:rsid w:val="00BD2AF3"/>
    <w:rsid w:val="00BD34BB"/>
    <w:rsid w:val="00BD356A"/>
    <w:rsid w:val="00BD36AC"/>
    <w:rsid w:val="00BD476F"/>
    <w:rsid w:val="00BD484E"/>
    <w:rsid w:val="00BD4BC3"/>
    <w:rsid w:val="00BD4C55"/>
    <w:rsid w:val="00BD4CC0"/>
    <w:rsid w:val="00BD4F6D"/>
    <w:rsid w:val="00BD4FE9"/>
    <w:rsid w:val="00BD501F"/>
    <w:rsid w:val="00BD5111"/>
    <w:rsid w:val="00BD59B9"/>
    <w:rsid w:val="00BD59EE"/>
    <w:rsid w:val="00BD5AD4"/>
    <w:rsid w:val="00BD5F8E"/>
    <w:rsid w:val="00BD5FCA"/>
    <w:rsid w:val="00BD64F1"/>
    <w:rsid w:val="00BD6855"/>
    <w:rsid w:val="00BD6C83"/>
    <w:rsid w:val="00BD6D85"/>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E18"/>
    <w:rsid w:val="00BF2F5D"/>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2492"/>
    <w:rsid w:val="00C12DE9"/>
    <w:rsid w:val="00C1322C"/>
    <w:rsid w:val="00C132C8"/>
    <w:rsid w:val="00C1346B"/>
    <w:rsid w:val="00C134BA"/>
    <w:rsid w:val="00C134E1"/>
    <w:rsid w:val="00C140F7"/>
    <w:rsid w:val="00C14361"/>
    <w:rsid w:val="00C14669"/>
    <w:rsid w:val="00C14DD9"/>
    <w:rsid w:val="00C150EB"/>
    <w:rsid w:val="00C15A13"/>
    <w:rsid w:val="00C15D91"/>
    <w:rsid w:val="00C15DF5"/>
    <w:rsid w:val="00C162BC"/>
    <w:rsid w:val="00C16533"/>
    <w:rsid w:val="00C165B7"/>
    <w:rsid w:val="00C1677A"/>
    <w:rsid w:val="00C167F8"/>
    <w:rsid w:val="00C170C0"/>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E74"/>
    <w:rsid w:val="00C2505C"/>
    <w:rsid w:val="00C251D9"/>
    <w:rsid w:val="00C25432"/>
    <w:rsid w:val="00C25749"/>
    <w:rsid w:val="00C25915"/>
    <w:rsid w:val="00C25B9A"/>
    <w:rsid w:val="00C25C9E"/>
    <w:rsid w:val="00C25FC0"/>
    <w:rsid w:val="00C26C8E"/>
    <w:rsid w:val="00C270CC"/>
    <w:rsid w:val="00C2728B"/>
    <w:rsid w:val="00C272C4"/>
    <w:rsid w:val="00C27473"/>
    <w:rsid w:val="00C30987"/>
    <w:rsid w:val="00C30AFA"/>
    <w:rsid w:val="00C30B58"/>
    <w:rsid w:val="00C30D8E"/>
    <w:rsid w:val="00C30DEB"/>
    <w:rsid w:val="00C30E89"/>
    <w:rsid w:val="00C31358"/>
    <w:rsid w:val="00C31439"/>
    <w:rsid w:val="00C31C12"/>
    <w:rsid w:val="00C324FF"/>
    <w:rsid w:val="00C32704"/>
    <w:rsid w:val="00C32A12"/>
    <w:rsid w:val="00C32AF1"/>
    <w:rsid w:val="00C3322C"/>
    <w:rsid w:val="00C3344C"/>
    <w:rsid w:val="00C34A5D"/>
    <w:rsid w:val="00C34D97"/>
    <w:rsid w:val="00C34EAD"/>
    <w:rsid w:val="00C3507E"/>
    <w:rsid w:val="00C35370"/>
    <w:rsid w:val="00C359E1"/>
    <w:rsid w:val="00C35AC0"/>
    <w:rsid w:val="00C35BCB"/>
    <w:rsid w:val="00C35FAE"/>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56C"/>
    <w:rsid w:val="00C54994"/>
    <w:rsid w:val="00C54DE2"/>
    <w:rsid w:val="00C5546B"/>
    <w:rsid w:val="00C557C0"/>
    <w:rsid w:val="00C565FD"/>
    <w:rsid w:val="00C579C8"/>
    <w:rsid w:val="00C57C36"/>
    <w:rsid w:val="00C6039F"/>
    <w:rsid w:val="00C60451"/>
    <w:rsid w:val="00C60670"/>
    <w:rsid w:val="00C60737"/>
    <w:rsid w:val="00C61257"/>
    <w:rsid w:val="00C6136E"/>
    <w:rsid w:val="00C617D8"/>
    <w:rsid w:val="00C61968"/>
    <w:rsid w:val="00C61B60"/>
    <w:rsid w:val="00C62D4C"/>
    <w:rsid w:val="00C6361D"/>
    <w:rsid w:val="00C63817"/>
    <w:rsid w:val="00C63B82"/>
    <w:rsid w:val="00C63B87"/>
    <w:rsid w:val="00C63BB3"/>
    <w:rsid w:val="00C63C0B"/>
    <w:rsid w:val="00C6414E"/>
    <w:rsid w:val="00C642B6"/>
    <w:rsid w:val="00C6479D"/>
    <w:rsid w:val="00C65140"/>
    <w:rsid w:val="00C652F1"/>
    <w:rsid w:val="00C65D22"/>
    <w:rsid w:val="00C65E23"/>
    <w:rsid w:val="00C6660B"/>
    <w:rsid w:val="00C666DD"/>
    <w:rsid w:val="00C66CF0"/>
    <w:rsid w:val="00C67029"/>
    <w:rsid w:val="00C6714B"/>
    <w:rsid w:val="00C67408"/>
    <w:rsid w:val="00C678DC"/>
    <w:rsid w:val="00C67C2A"/>
    <w:rsid w:val="00C67C61"/>
    <w:rsid w:val="00C701F5"/>
    <w:rsid w:val="00C70382"/>
    <w:rsid w:val="00C705E4"/>
    <w:rsid w:val="00C70786"/>
    <w:rsid w:val="00C7081B"/>
    <w:rsid w:val="00C715E0"/>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14EC"/>
    <w:rsid w:val="00C83B22"/>
    <w:rsid w:val="00C845B7"/>
    <w:rsid w:val="00C858A1"/>
    <w:rsid w:val="00C8600E"/>
    <w:rsid w:val="00C86505"/>
    <w:rsid w:val="00C86F92"/>
    <w:rsid w:val="00C8742E"/>
    <w:rsid w:val="00C874D1"/>
    <w:rsid w:val="00C876B5"/>
    <w:rsid w:val="00C902AA"/>
    <w:rsid w:val="00C9058E"/>
    <w:rsid w:val="00C909AB"/>
    <w:rsid w:val="00C91540"/>
    <w:rsid w:val="00C9158B"/>
    <w:rsid w:val="00C91703"/>
    <w:rsid w:val="00C91B1E"/>
    <w:rsid w:val="00C91CF5"/>
    <w:rsid w:val="00C92056"/>
    <w:rsid w:val="00C920F6"/>
    <w:rsid w:val="00C923FF"/>
    <w:rsid w:val="00C92C19"/>
    <w:rsid w:val="00C9345A"/>
    <w:rsid w:val="00C93AA0"/>
    <w:rsid w:val="00C94090"/>
    <w:rsid w:val="00C949F5"/>
    <w:rsid w:val="00C94FBE"/>
    <w:rsid w:val="00C95433"/>
    <w:rsid w:val="00C95F0C"/>
    <w:rsid w:val="00C96891"/>
    <w:rsid w:val="00C96993"/>
    <w:rsid w:val="00C96D6C"/>
    <w:rsid w:val="00C96EE5"/>
    <w:rsid w:val="00C97601"/>
    <w:rsid w:val="00C97657"/>
    <w:rsid w:val="00C97FF9"/>
    <w:rsid w:val="00CA1166"/>
    <w:rsid w:val="00CA1566"/>
    <w:rsid w:val="00CA1759"/>
    <w:rsid w:val="00CA18A7"/>
    <w:rsid w:val="00CA1A2F"/>
    <w:rsid w:val="00CA1C75"/>
    <w:rsid w:val="00CA1D01"/>
    <w:rsid w:val="00CA1DB7"/>
    <w:rsid w:val="00CA1F0E"/>
    <w:rsid w:val="00CA2AD6"/>
    <w:rsid w:val="00CA2FBC"/>
    <w:rsid w:val="00CA3229"/>
    <w:rsid w:val="00CA34F9"/>
    <w:rsid w:val="00CA4545"/>
    <w:rsid w:val="00CA4884"/>
    <w:rsid w:val="00CA59B8"/>
    <w:rsid w:val="00CA6653"/>
    <w:rsid w:val="00CA6EE9"/>
    <w:rsid w:val="00CA77E7"/>
    <w:rsid w:val="00CA7FBB"/>
    <w:rsid w:val="00CB0687"/>
    <w:rsid w:val="00CB08DC"/>
    <w:rsid w:val="00CB1C0C"/>
    <w:rsid w:val="00CB1C2D"/>
    <w:rsid w:val="00CB1CA5"/>
    <w:rsid w:val="00CB1CC6"/>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E6A"/>
    <w:rsid w:val="00CB7ECA"/>
    <w:rsid w:val="00CB7F5E"/>
    <w:rsid w:val="00CC0119"/>
    <w:rsid w:val="00CC091C"/>
    <w:rsid w:val="00CC0B00"/>
    <w:rsid w:val="00CC10BA"/>
    <w:rsid w:val="00CC1173"/>
    <w:rsid w:val="00CC11E1"/>
    <w:rsid w:val="00CC1266"/>
    <w:rsid w:val="00CC26B5"/>
    <w:rsid w:val="00CC29B3"/>
    <w:rsid w:val="00CC2BDE"/>
    <w:rsid w:val="00CC2F9B"/>
    <w:rsid w:val="00CC31EC"/>
    <w:rsid w:val="00CC43B2"/>
    <w:rsid w:val="00CC54F6"/>
    <w:rsid w:val="00CC5A45"/>
    <w:rsid w:val="00CC5BE8"/>
    <w:rsid w:val="00CC65DB"/>
    <w:rsid w:val="00CC673D"/>
    <w:rsid w:val="00CC67D4"/>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245"/>
    <w:rsid w:val="00CD3CEB"/>
    <w:rsid w:val="00CD420A"/>
    <w:rsid w:val="00CD42BB"/>
    <w:rsid w:val="00CD42D7"/>
    <w:rsid w:val="00CD490E"/>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8B1"/>
    <w:rsid w:val="00CF6922"/>
    <w:rsid w:val="00CF6C84"/>
    <w:rsid w:val="00CF6D76"/>
    <w:rsid w:val="00CF73A4"/>
    <w:rsid w:val="00CF7747"/>
    <w:rsid w:val="00CF7A36"/>
    <w:rsid w:val="00D00689"/>
    <w:rsid w:val="00D00AA0"/>
    <w:rsid w:val="00D00C59"/>
    <w:rsid w:val="00D0138C"/>
    <w:rsid w:val="00D01545"/>
    <w:rsid w:val="00D01806"/>
    <w:rsid w:val="00D018FD"/>
    <w:rsid w:val="00D01B4F"/>
    <w:rsid w:val="00D02183"/>
    <w:rsid w:val="00D026E7"/>
    <w:rsid w:val="00D0293F"/>
    <w:rsid w:val="00D02A71"/>
    <w:rsid w:val="00D02F06"/>
    <w:rsid w:val="00D033CA"/>
    <w:rsid w:val="00D038D2"/>
    <w:rsid w:val="00D039FC"/>
    <w:rsid w:val="00D03D23"/>
    <w:rsid w:val="00D0452E"/>
    <w:rsid w:val="00D05416"/>
    <w:rsid w:val="00D05502"/>
    <w:rsid w:val="00D056C0"/>
    <w:rsid w:val="00D05892"/>
    <w:rsid w:val="00D058A3"/>
    <w:rsid w:val="00D05C75"/>
    <w:rsid w:val="00D05F26"/>
    <w:rsid w:val="00D06063"/>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E7"/>
    <w:rsid w:val="00D14F29"/>
    <w:rsid w:val="00D14F40"/>
    <w:rsid w:val="00D15210"/>
    <w:rsid w:val="00D15362"/>
    <w:rsid w:val="00D16623"/>
    <w:rsid w:val="00D16A40"/>
    <w:rsid w:val="00D16DEC"/>
    <w:rsid w:val="00D16E03"/>
    <w:rsid w:val="00D1715D"/>
    <w:rsid w:val="00D175A9"/>
    <w:rsid w:val="00D17F9A"/>
    <w:rsid w:val="00D2011A"/>
    <w:rsid w:val="00D20B60"/>
    <w:rsid w:val="00D20BB8"/>
    <w:rsid w:val="00D214E7"/>
    <w:rsid w:val="00D21698"/>
    <w:rsid w:val="00D21CA0"/>
    <w:rsid w:val="00D21CD3"/>
    <w:rsid w:val="00D21E8A"/>
    <w:rsid w:val="00D2267C"/>
    <w:rsid w:val="00D22895"/>
    <w:rsid w:val="00D23005"/>
    <w:rsid w:val="00D2333E"/>
    <w:rsid w:val="00D23D0E"/>
    <w:rsid w:val="00D24D9F"/>
    <w:rsid w:val="00D25604"/>
    <w:rsid w:val="00D25B8C"/>
    <w:rsid w:val="00D26FC2"/>
    <w:rsid w:val="00D270B3"/>
    <w:rsid w:val="00D27135"/>
    <w:rsid w:val="00D30DFC"/>
    <w:rsid w:val="00D31E74"/>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72AF"/>
    <w:rsid w:val="00D4761C"/>
    <w:rsid w:val="00D47C8E"/>
    <w:rsid w:val="00D47FF7"/>
    <w:rsid w:val="00D500BD"/>
    <w:rsid w:val="00D503C0"/>
    <w:rsid w:val="00D50917"/>
    <w:rsid w:val="00D51001"/>
    <w:rsid w:val="00D519BB"/>
    <w:rsid w:val="00D51DD0"/>
    <w:rsid w:val="00D5273C"/>
    <w:rsid w:val="00D53636"/>
    <w:rsid w:val="00D536EF"/>
    <w:rsid w:val="00D538D4"/>
    <w:rsid w:val="00D538D8"/>
    <w:rsid w:val="00D54DBF"/>
    <w:rsid w:val="00D5556B"/>
    <w:rsid w:val="00D55663"/>
    <w:rsid w:val="00D5594A"/>
    <w:rsid w:val="00D56808"/>
    <w:rsid w:val="00D56B36"/>
    <w:rsid w:val="00D57193"/>
    <w:rsid w:val="00D573B4"/>
    <w:rsid w:val="00D5745E"/>
    <w:rsid w:val="00D57731"/>
    <w:rsid w:val="00D57B31"/>
    <w:rsid w:val="00D60692"/>
    <w:rsid w:val="00D6071B"/>
    <w:rsid w:val="00D607FB"/>
    <w:rsid w:val="00D60FA5"/>
    <w:rsid w:val="00D610F3"/>
    <w:rsid w:val="00D6110B"/>
    <w:rsid w:val="00D61148"/>
    <w:rsid w:val="00D6183E"/>
    <w:rsid w:val="00D619CF"/>
    <w:rsid w:val="00D61ABC"/>
    <w:rsid w:val="00D61BDD"/>
    <w:rsid w:val="00D61CA4"/>
    <w:rsid w:val="00D6249A"/>
    <w:rsid w:val="00D62C04"/>
    <w:rsid w:val="00D6301D"/>
    <w:rsid w:val="00D632E4"/>
    <w:rsid w:val="00D63796"/>
    <w:rsid w:val="00D639B5"/>
    <w:rsid w:val="00D63A6C"/>
    <w:rsid w:val="00D63D48"/>
    <w:rsid w:val="00D63F84"/>
    <w:rsid w:val="00D6449A"/>
    <w:rsid w:val="00D647A4"/>
    <w:rsid w:val="00D64FD1"/>
    <w:rsid w:val="00D65004"/>
    <w:rsid w:val="00D65096"/>
    <w:rsid w:val="00D6546E"/>
    <w:rsid w:val="00D6586A"/>
    <w:rsid w:val="00D65B43"/>
    <w:rsid w:val="00D65C51"/>
    <w:rsid w:val="00D66196"/>
    <w:rsid w:val="00D66B22"/>
    <w:rsid w:val="00D66BCB"/>
    <w:rsid w:val="00D67569"/>
    <w:rsid w:val="00D67BAA"/>
    <w:rsid w:val="00D70463"/>
    <w:rsid w:val="00D70537"/>
    <w:rsid w:val="00D7066E"/>
    <w:rsid w:val="00D70792"/>
    <w:rsid w:val="00D70C58"/>
    <w:rsid w:val="00D710A9"/>
    <w:rsid w:val="00D71424"/>
    <w:rsid w:val="00D7153E"/>
    <w:rsid w:val="00D72A3E"/>
    <w:rsid w:val="00D72BC8"/>
    <w:rsid w:val="00D72D57"/>
    <w:rsid w:val="00D7356A"/>
    <w:rsid w:val="00D73596"/>
    <w:rsid w:val="00D73B6C"/>
    <w:rsid w:val="00D73C62"/>
    <w:rsid w:val="00D73E90"/>
    <w:rsid w:val="00D747A7"/>
    <w:rsid w:val="00D7587C"/>
    <w:rsid w:val="00D7591E"/>
    <w:rsid w:val="00D75FF5"/>
    <w:rsid w:val="00D765B1"/>
    <w:rsid w:val="00D76EF0"/>
    <w:rsid w:val="00D779E9"/>
    <w:rsid w:val="00D77C22"/>
    <w:rsid w:val="00D77C87"/>
    <w:rsid w:val="00D77DA6"/>
    <w:rsid w:val="00D80648"/>
    <w:rsid w:val="00D809C1"/>
    <w:rsid w:val="00D80B5C"/>
    <w:rsid w:val="00D80D2C"/>
    <w:rsid w:val="00D80DD3"/>
    <w:rsid w:val="00D80E88"/>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CEB"/>
    <w:rsid w:val="00D91F7E"/>
    <w:rsid w:val="00D9209C"/>
    <w:rsid w:val="00D92B1C"/>
    <w:rsid w:val="00D931C3"/>
    <w:rsid w:val="00D93E1C"/>
    <w:rsid w:val="00D943AD"/>
    <w:rsid w:val="00D94F7E"/>
    <w:rsid w:val="00D9517F"/>
    <w:rsid w:val="00D95B90"/>
    <w:rsid w:val="00D970D9"/>
    <w:rsid w:val="00D972DF"/>
    <w:rsid w:val="00D9746A"/>
    <w:rsid w:val="00D97B01"/>
    <w:rsid w:val="00D97C41"/>
    <w:rsid w:val="00DA0680"/>
    <w:rsid w:val="00DA09FE"/>
    <w:rsid w:val="00DA0D82"/>
    <w:rsid w:val="00DA172A"/>
    <w:rsid w:val="00DA1753"/>
    <w:rsid w:val="00DA1F6B"/>
    <w:rsid w:val="00DA1F8E"/>
    <w:rsid w:val="00DA2A2F"/>
    <w:rsid w:val="00DA2BA1"/>
    <w:rsid w:val="00DA41DF"/>
    <w:rsid w:val="00DA42A8"/>
    <w:rsid w:val="00DA49C5"/>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3078"/>
    <w:rsid w:val="00DC3086"/>
    <w:rsid w:val="00DC34EA"/>
    <w:rsid w:val="00DC37BD"/>
    <w:rsid w:val="00DC3889"/>
    <w:rsid w:val="00DC3AEA"/>
    <w:rsid w:val="00DC3C99"/>
    <w:rsid w:val="00DC4118"/>
    <w:rsid w:val="00DC4361"/>
    <w:rsid w:val="00DC455B"/>
    <w:rsid w:val="00DC4B81"/>
    <w:rsid w:val="00DC4B93"/>
    <w:rsid w:val="00DC5F11"/>
    <w:rsid w:val="00DC5FAE"/>
    <w:rsid w:val="00DC62BC"/>
    <w:rsid w:val="00DC6901"/>
    <w:rsid w:val="00DC6BD0"/>
    <w:rsid w:val="00DC6C10"/>
    <w:rsid w:val="00DC71F7"/>
    <w:rsid w:val="00DC7231"/>
    <w:rsid w:val="00DC787B"/>
    <w:rsid w:val="00DC78B2"/>
    <w:rsid w:val="00DC79FC"/>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35B"/>
    <w:rsid w:val="00DD75DF"/>
    <w:rsid w:val="00DD7833"/>
    <w:rsid w:val="00DE03C3"/>
    <w:rsid w:val="00DE07DE"/>
    <w:rsid w:val="00DE09EA"/>
    <w:rsid w:val="00DE0E1F"/>
    <w:rsid w:val="00DE14DB"/>
    <w:rsid w:val="00DE20CE"/>
    <w:rsid w:val="00DE27B9"/>
    <w:rsid w:val="00DE291C"/>
    <w:rsid w:val="00DE3281"/>
    <w:rsid w:val="00DE32BD"/>
    <w:rsid w:val="00DE4C6A"/>
    <w:rsid w:val="00DE4F04"/>
    <w:rsid w:val="00DE522B"/>
    <w:rsid w:val="00DE5C5D"/>
    <w:rsid w:val="00DE710A"/>
    <w:rsid w:val="00DE79CA"/>
    <w:rsid w:val="00DE7F6D"/>
    <w:rsid w:val="00DF04F9"/>
    <w:rsid w:val="00DF0B12"/>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EB7"/>
    <w:rsid w:val="00E0650D"/>
    <w:rsid w:val="00E06C46"/>
    <w:rsid w:val="00E06E11"/>
    <w:rsid w:val="00E0707C"/>
    <w:rsid w:val="00E0747F"/>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F69"/>
    <w:rsid w:val="00E21688"/>
    <w:rsid w:val="00E22111"/>
    <w:rsid w:val="00E222FC"/>
    <w:rsid w:val="00E223D9"/>
    <w:rsid w:val="00E22CB9"/>
    <w:rsid w:val="00E22F11"/>
    <w:rsid w:val="00E24147"/>
    <w:rsid w:val="00E247B4"/>
    <w:rsid w:val="00E2492F"/>
    <w:rsid w:val="00E24F33"/>
    <w:rsid w:val="00E251A2"/>
    <w:rsid w:val="00E254E5"/>
    <w:rsid w:val="00E254F5"/>
    <w:rsid w:val="00E25896"/>
    <w:rsid w:val="00E25BCE"/>
    <w:rsid w:val="00E269D3"/>
    <w:rsid w:val="00E26A34"/>
    <w:rsid w:val="00E26E66"/>
    <w:rsid w:val="00E27A00"/>
    <w:rsid w:val="00E27A19"/>
    <w:rsid w:val="00E27F2C"/>
    <w:rsid w:val="00E30195"/>
    <w:rsid w:val="00E301D1"/>
    <w:rsid w:val="00E30EAD"/>
    <w:rsid w:val="00E30EE0"/>
    <w:rsid w:val="00E30F72"/>
    <w:rsid w:val="00E31B8A"/>
    <w:rsid w:val="00E3206C"/>
    <w:rsid w:val="00E3215F"/>
    <w:rsid w:val="00E32A05"/>
    <w:rsid w:val="00E32BE3"/>
    <w:rsid w:val="00E32E70"/>
    <w:rsid w:val="00E3371C"/>
    <w:rsid w:val="00E3376B"/>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EC"/>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609"/>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434"/>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25EC"/>
    <w:rsid w:val="00E829ED"/>
    <w:rsid w:val="00E82B4E"/>
    <w:rsid w:val="00E83286"/>
    <w:rsid w:val="00E8372C"/>
    <w:rsid w:val="00E83A82"/>
    <w:rsid w:val="00E83CF0"/>
    <w:rsid w:val="00E84126"/>
    <w:rsid w:val="00E84532"/>
    <w:rsid w:val="00E84542"/>
    <w:rsid w:val="00E84621"/>
    <w:rsid w:val="00E846AF"/>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3029"/>
    <w:rsid w:val="00E9381A"/>
    <w:rsid w:val="00E93D98"/>
    <w:rsid w:val="00E9404C"/>
    <w:rsid w:val="00E95021"/>
    <w:rsid w:val="00E95025"/>
    <w:rsid w:val="00E95227"/>
    <w:rsid w:val="00E95576"/>
    <w:rsid w:val="00E9636B"/>
    <w:rsid w:val="00E96576"/>
    <w:rsid w:val="00E96D09"/>
    <w:rsid w:val="00E96FED"/>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2CE6"/>
    <w:rsid w:val="00EA3073"/>
    <w:rsid w:val="00EA3163"/>
    <w:rsid w:val="00EA3433"/>
    <w:rsid w:val="00EA3498"/>
    <w:rsid w:val="00EA397A"/>
    <w:rsid w:val="00EA3F5A"/>
    <w:rsid w:val="00EA4C44"/>
    <w:rsid w:val="00EA4D19"/>
    <w:rsid w:val="00EA4F8A"/>
    <w:rsid w:val="00EA4F9D"/>
    <w:rsid w:val="00EA57A3"/>
    <w:rsid w:val="00EA5A7F"/>
    <w:rsid w:val="00EA5C9A"/>
    <w:rsid w:val="00EA660E"/>
    <w:rsid w:val="00EA6C70"/>
    <w:rsid w:val="00EA7530"/>
    <w:rsid w:val="00EA7BF6"/>
    <w:rsid w:val="00EA7C61"/>
    <w:rsid w:val="00EB0092"/>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C96"/>
    <w:rsid w:val="00EC3971"/>
    <w:rsid w:val="00EC39A2"/>
    <w:rsid w:val="00EC4250"/>
    <w:rsid w:val="00EC446D"/>
    <w:rsid w:val="00EC483B"/>
    <w:rsid w:val="00EC4911"/>
    <w:rsid w:val="00EC50C9"/>
    <w:rsid w:val="00EC51B4"/>
    <w:rsid w:val="00EC5523"/>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911"/>
    <w:rsid w:val="00ED3DA0"/>
    <w:rsid w:val="00ED42F0"/>
    <w:rsid w:val="00ED477D"/>
    <w:rsid w:val="00ED47B6"/>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30D"/>
    <w:rsid w:val="00F128E3"/>
    <w:rsid w:val="00F12FE6"/>
    <w:rsid w:val="00F1306F"/>
    <w:rsid w:val="00F13416"/>
    <w:rsid w:val="00F13590"/>
    <w:rsid w:val="00F13B6C"/>
    <w:rsid w:val="00F13EF6"/>
    <w:rsid w:val="00F13F1F"/>
    <w:rsid w:val="00F14412"/>
    <w:rsid w:val="00F14445"/>
    <w:rsid w:val="00F1473E"/>
    <w:rsid w:val="00F1508F"/>
    <w:rsid w:val="00F15559"/>
    <w:rsid w:val="00F159B8"/>
    <w:rsid w:val="00F16146"/>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4B7"/>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85B"/>
    <w:rsid w:val="00F418D3"/>
    <w:rsid w:val="00F42107"/>
    <w:rsid w:val="00F42A49"/>
    <w:rsid w:val="00F42A7A"/>
    <w:rsid w:val="00F42EFD"/>
    <w:rsid w:val="00F43039"/>
    <w:rsid w:val="00F440C9"/>
    <w:rsid w:val="00F44818"/>
    <w:rsid w:val="00F451F3"/>
    <w:rsid w:val="00F4541A"/>
    <w:rsid w:val="00F45C9E"/>
    <w:rsid w:val="00F45CA1"/>
    <w:rsid w:val="00F47012"/>
    <w:rsid w:val="00F47307"/>
    <w:rsid w:val="00F4763B"/>
    <w:rsid w:val="00F47BB9"/>
    <w:rsid w:val="00F47E7E"/>
    <w:rsid w:val="00F47F9B"/>
    <w:rsid w:val="00F501F3"/>
    <w:rsid w:val="00F5023D"/>
    <w:rsid w:val="00F50C6C"/>
    <w:rsid w:val="00F50F92"/>
    <w:rsid w:val="00F51056"/>
    <w:rsid w:val="00F51676"/>
    <w:rsid w:val="00F52A74"/>
    <w:rsid w:val="00F52E42"/>
    <w:rsid w:val="00F531E0"/>
    <w:rsid w:val="00F534CD"/>
    <w:rsid w:val="00F534E4"/>
    <w:rsid w:val="00F536DF"/>
    <w:rsid w:val="00F53818"/>
    <w:rsid w:val="00F538E5"/>
    <w:rsid w:val="00F53D55"/>
    <w:rsid w:val="00F54320"/>
    <w:rsid w:val="00F546D3"/>
    <w:rsid w:val="00F54ACF"/>
    <w:rsid w:val="00F54D7B"/>
    <w:rsid w:val="00F55384"/>
    <w:rsid w:val="00F5592B"/>
    <w:rsid w:val="00F55E20"/>
    <w:rsid w:val="00F560C2"/>
    <w:rsid w:val="00F560F9"/>
    <w:rsid w:val="00F56360"/>
    <w:rsid w:val="00F568C1"/>
    <w:rsid w:val="00F569C8"/>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84"/>
    <w:rsid w:val="00F700B6"/>
    <w:rsid w:val="00F7012D"/>
    <w:rsid w:val="00F7061C"/>
    <w:rsid w:val="00F70890"/>
    <w:rsid w:val="00F7215C"/>
    <w:rsid w:val="00F72873"/>
    <w:rsid w:val="00F72A89"/>
    <w:rsid w:val="00F72CD7"/>
    <w:rsid w:val="00F72DC1"/>
    <w:rsid w:val="00F731FF"/>
    <w:rsid w:val="00F733F4"/>
    <w:rsid w:val="00F73B13"/>
    <w:rsid w:val="00F73C13"/>
    <w:rsid w:val="00F73E79"/>
    <w:rsid w:val="00F73F66"/>
    <w:rsid w:val="00F74CA7"/>
    <w:rsid w:val="00F74D16"/>
    <w:rsid w:val="00F74E3B"/>
    <w:rsid w:val="00F751BE"/>
    <w:rsid w:val="00F75223"/>
    <w:rsid w:val="00F75E2C"/>
    <w:rsid w:val="00F760EE"/>
    <w:rsid w:val="00F761FF"/>
    <w:rsid w:val="00F76223"/>
    <w:rsid w:val="00F76B07"/>
    <w:rsid w:val="00F770F4"/>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F6"/>
    <w:rsid w:val="00F93AA3"/>
    <w:rsid w:val="00F9443B"/>
    <w:rsid w:val="00F94CA5"/>
    <w:rsid w:val="00F952C5"/>
    <w:rsid w:val="00F953FE"/>
    <w:rsid w:val="00F967F3"/>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02E"/>
    <w:rsid w:val="00FB0FF2"/>
    <w:rsid w:val="00FB18B5"/>
    <w:rsid w:val="00FB197F"/>
    <w:rsid w:val="00FB23DD"/>
    <w:rsid w:val="00FB312F"/>
    <w:rsid w:val="00FB35C3"/>
    <w:rsid w:val="00FB409D"/>
    <w:rsid w:val="00FB4272"/>
    <w:rsid w:val="00FB546C"/>
    <w:rsid w:val="00FB580C"/>
    <w:rsid w:val="00FB584F"/>
    <w:rsid w:val="00FB5C89"/>
    <w:rsid w:val="00FB5D61"/>
    <w:rsid w:val="00FB6343"/>
    <w:rsid w:val="00FB6A75"/>
    <w:rsid w:val="00FB6BF7"/>
    <w:rsid w:val="00FB746B"/>
    <w:rsid w:val="00FB74A0"/>
    <w:rsid w:val="00FB7D96"/>
    <w:rsid w:val="00FC0142"/>
    <w:rsid w:val="00FC03A1"/>
    <w:rsid w:val="00FC0623"/>
    <w:rsid w:val="00FC1D06"/>
    <w:rsid w:val="00FC1FB3"/>
    <w:rsid w:val="00FC22FF"/>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DCF"/>
    <w:rsid w:val="00FD7F1A"/>
    <w:rsid w:val="00FE00DF"/>
    <w:rsid w:val="00FE01E9"/>
    <w:rsid w:val="00FE0888"/>
    <w:rsid w:val="00FE0AF7"/>
    <w:rsid w:val="00FE1448"/>
    <w:rsid w:val="00FE1830"/>
    <w:rsid w:val="00FE1B15"/>
    <w:rsid w:val="00FE22B4"/>
    <w:rsid w:val="00FE22B8"/>
    <w:rsid w:val="00FE2B80"/>
    <w:rsid w:val="00FE31A3"/>
    <w:rsid w:val="00FE31B9"/>
    <w:rsid w:val="00FE3716"/>
    <w:rsid w:val="00FE37FF"/>
    <w:rsid w:val="00FE389E"/>
    <w:rsid w:val="00FE449C"/>
    <w:rsid w:val="00FE4949"/>
    <w:rsid w:val="00FE4B78"/>
    <w:rsid w:val="00FE4B9D"/>
    <w:rsid w:val="00FE55DF"/>
    <w:rsid w:val="00FE5641"/>
    <w:rsid w:val="00FE5A58"/>
    <w:rsid w:val="00FE5CAA"/>
    <w:rsid w:val="00FE66A2"/>
    <w:rsid w:val="00FE6915"/>
    <w:rsid w:val="00FE72AE"/>
    <w:rsid w:val="00FE7BC4"/>
    <w:rsid w:val="00FF04A6"/>
    <w:rsid w:val="00FF0A09"/>
    <w:rsid w:val="00FF0BE3"/>
    <w:rsid w:val="00FF0BF3"/>
    <w:rsid w:val="00FF11C6"/>
    <w:rsid w:val="00FF1384"/>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A50"/>
    <w:rsid w:val="00FF6D0F"/>
    <w:rsid w:val="00FF74EF"/>
    <w:rsid w:val="00FF75FD"/>
    <w:rsid w:val="00FF786F"/>
    <w:rsid w:val="00FF7F08"/>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page" stroke="f">
      <v:stroke on="f"/>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Arial"/>
        <w:color w:val="000000" w:themeColor="text1"/>
        <w:lang w:val="en-AU" w:eastAsia="en-AU" w:bidi="ar-SA"/>
      </w:rPr>
    </w:rPrDefault>
    <w:pPrDefault>
      <w:pPr>
        <w:spacing w:line="24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toc 8" w:uiPriority="39"/>
    <w:lsdException w:name="toc 9" w:semiHidden="1" w:uiPriority="39"/>
    <w:lsdException w:name="annotation text" w:uiPriority="39"/>
    <w:lsdException w:name="header" w:uiPriority="99"/>
    <w:lsdException w:name="caption" w:semiHidden="1" w:unhideWhenUsed="1"/>
    <w:lsdException w:name="annotation reference" w:uiPriority="39"/>
    <w:lsdException w:name="List Bullet" w:qFormat="1"/>
    <w:lsdException w:name="List Number" w:qFormat="1"/>
    <w:lsdException w:name="List Bullet 2" w:qFormat="1"/>
    <w:lsdException w:name="List Number 2" w:qFormat="1"/>
    <w:lsdException w:name="List Number 3" w:qFormat="1"/>
    <w:lsdException w:name="Default Paragraph Font" w:uiPriority="1"/>
    <w:lsdException w:name="Body Text" w:qFormat="1"/>
    <w:lsdException w:name="List Continue" w:qFormat="1"/>
    <w:lsdException w:name="List Continue 2" w:qFormat="1"/>
    <w:lsdException w:name="Hyperlink" w:uiPriority="99"/>
    <w:lsdException w:name="Document Map" w:uiPriority="39"/>
    <w:lsdException w:name="Plain Text" w:uiPriority="39"/>
    <w:lsdException w:name="Normal (Web)" w:uiPriority="99"/>
    <w:lsdException w:name="annotation subject" w:uiPriority="39"/>
    <w:lsdException w:name="No List" w:uiPriority="99"/>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atentStyles>
  <w:style w:type="paragraph" w:default="1" w:styleId="Normal">
    <w:name w:val="Normal"/>
    <w:qFormat/>
    <w:rsid w:val="001E5832"/>
  </w:style>
  <w:style w:type="paragraph" w:styleId="Heading1">
    <w:name w:val="heading 1"/>
    <w:basedOn w:val="Normal"/>
    <w:next w:val="BodyText"/>
    <w:link w:val="Heading1Char"/>
    <w:qFormat/>
    <w:rsid w:val="003B05B5"/>
    <w:pPr>
      <w:keepNext/>
      <w:keepLines/>
      <w:numPr>
        <w:numId w:val="7"/>
      </w:numPr>
      <w:spacing w:before="300" w:after="240"/>
      <w:outlineLvl w:val="0"/>
    </w:pPr>
    <w:rPr>
      <w:b/>
      <w:bCs/>
      <w:color w:val="B71F26" w:themeColor="text2"/>
      <w:kern w:val="32"/>
      <w:sz w:val="40"/>
      <w:szCs w:val="32"/>
    </w:rPr>
  </w:style>
  <w:style w:type="paragraph" w:styleId="Heading2">
    <w:name w:val="heading 2"/>
    <w:basedOn w:val="Normal"/>
    <w:next w:val="BodyText"/>
    <w:link w:val="Heading2Char"/>
    <w:qFormat/>
    <w:rsid w:val="005071A3"/>
    <w:pPr>
      <w:keepNext/>
      <w:keepLines/>
      <w:numPr>
        <w:ilvl w:val="1"/>
        <w:numId w:val="7"/>
      </w:numPr>
      <w:tabs>
        <w:tab w:val="left" w:pos="1418"/>
        <w:tab w:val="left" w:pos="1701"/>
        <w:tab w:val="left" w:pos="1985"/>
      </w:tabs>
      <w:spacing w:before="240" w:after="100"/>
      <w:outlineLvl w:val="1"/>
    </w:pPr>
    <w:rPr>
      <w:b/>
      <w:bCs/>
      <w:iCs/>
      <w:color w:val="B71F26" w:themeColor="text2"/>
      <w:kern w:val="20"/>
      <w:sz w:val="26"/>
      <w:szCs w:val="28"/>
    </w:rPr>
  </w:style>
  <w:style w:type="paragraph" w:styleId="Heading3">
    <w:name w:val="heading 3"/>
    <w:basedOn w:val="Normal"/>
    <w:next w:val="BodyText"/>
    <w:link w:val="Heading3Char"/>
    <w:qFormat/>
    <w:rsid w:val="00B73397"/>
    <w:pPr>
      <w:keepNext/>
      <w:keepLines/>
      <w:numPr>
        <w:ilvl w:val="2"/>
        <w:numId w:val="7"/>
      </w:numPr>
      <w:tabs>
        <w:tab w:val="left" w:pos="1418"/>
        <w:tab w:val="left" w:pos="1701"/>
        <w:tab w:val="left" w:pos="1985"/>
      </w:tabs>
      <w:spacing w:before="200" w:after="60"/>
      <w:outlineLvl w:val="2"/>
    </w:pPr>
    <w:rPr>
      <w:b/>
      <w:szCs w:val="22"/>
    </w:rPr>
  </w:style>
  <w:style w:type="paragraph" w:styleId="Heading4">
    <w:name w:val="heading 4"/>
    <w:basedOn w:val="Normal"/>
    <w:next w:val="BodyText"/>
    <w:link w:val="Heading4Char"/>
    <w:qFormat/>
    <w:rsid w:val="00DC3086"/>
    <w:pPr>
      <w:keepNext/>
      <w:keepLines/>
      <w:tabs>
        <w:tab w:val="left" w:pos="1418"/>
        <w:tab w:val="left" w:pos="1701"/>
        <w:tab w:val="left" w:pos="1985"/>
      </w:tabs>
      <w:spacing w:before="200" w:after="60"/>
      <w:outlineLvl w:val="3"/>
    </w:pPr>
    <w:rPr>
      <w:rFonts w:asciiTheme="majorHAnsi" w:eastAsiaTheme="majorEastAsia" w:hAnsiTheme="majorHAnsi" w:cstheme="majorBidi"/>
      <w:b/>
      <w:bCs/>
      <w:i/>
      <w:iCs/>
      <w:color w:val="636366"/>
    </w:rPr>
  </w:style>
  <w:style w:type="paragraph" w:styleId="Heading5">
    <w:name w:val="heading 5"/>
    <w:basedOn w:val="Normal"/>
    <w:next w:val="BodyText"/>
    <w:link w:val="Heading5Char"/>
    <w:qFormat/>
    <w:rsid w:val="00A71437"/>
    <w:pPr>
      <w:keepNext/>
      <w:keepLines/>
      <w:spacing w:before="180" w:after="60"/>
      <w:outlineLvl w:val="4"/>
    </w:pPr>
    <w:rPr>
      <w:rFonts w:asciiTheme="majorHAnsi" w:eastAsiaTheme="majorEastAsia" w:hAnsiTheme="majorHAnsi" w:cstheme="majorBidi"/>
      <w:i/>
      <w:color w:val="636366"/>
    </w:rPr>
  </w:style>
  <w:style w:type="paragraph" w:styleId="Heading6">
    <w:name w:val="heading 6"/>
    <w:basedOn w:val="Normal"/>
    <w:next w:val="BodyText"/>
    <w:link w:val="Heading6Char"/>
    <w:qFormat/>
    <w:rsid w:val="004F43A1"/>
    <w:pPr>
      <w:keepNext/>
      <w:keepLines/>
      <w:spacing w:before="280" w:after="240"/>
      <w:outlineLvl w:val="5"/>
    </w:pPr>
    <w:rPr>
      <w:rFonts w:asciiTheme="majorHAnsi" w:eastAsiaTheme="majorEastAsia" w:hAnsiTheme="majorHAnsi" w:cstheme="majorBidi"/>
      <w:i/>
      <w:iCs/>
      <w:color w:val="B71F26"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sz w:val="22"/>
    </w:rPr>
  </w:style>
  <w:style w:type="paragraph" w:styleId="Heading8">
    <w:name w:val="heading 8"/>
    <w:aliases w:val="Appendix Title"/>
    <w:basedOn w:val="Normal"/>
    <w:next w:val="BodyText"/>
    <w:link w:val="Heading8Char"/>
    <w:semiHidden/>
    <w:rsid w:val="00325C0C"/>
    <w:pPr>
      <w:keepNext/>
      <w:keepLines/>
      <w:framePr w:w="11907" w:h="1985" w:hRule="exact" w:hSpace="11340" w:vSpace="284" w:wrap="around" w:vAnchor="page" w:hAnchor="page" w:yAlign="top"/>
      <w:numPr>
        <w:numId w:val="3"/>
      </w:numPr>
      <w:spacing w:before="1040" w:after="120"/>
      <w:ind w:right="1134"/>
      <w:outlineLvl w:val="7"/>
    </w:pPr>
    <w:rPr>
      <w:rFonts w:asciiTheme="majorHAnsi" w:eastAsiaTheme="majorEastAsia" w:hAnsiTheme="majorHAnsi" w:cstheme="majorBidi"/>
      <w:b/>
      <w:color w:val="B71F26" w:themeColor="text2"/>
      <w:sz w:val="40"/>
    </w:rPr>
  </w:style>
  <w:style w:type="paragraph" w:styleId="Heading9">
    <w:name w:val="heading 9"/>
    <w:aliases w:val="Appendix Heading 1"/>
    <w:basedOn w:val="Normal"/>
    <w:next w:val="BodyText"/>
    <w:link w:val="Heading9Char"/>
    <w:semiHidden/>
    <w:rsid w:val="000570E5"/>
    <w:pPr>
      <w:keepNext/>
      <w:keepLines/>
      <w:pageBreakBefore/>
      <w:numPr>
        <w:ilvl w:val="1"/>
        <w:numId w:val="3"/>
      </w:numPr>
      <w:tabs>
        <w:tab w:val="left" w:pos="1559"/>
        <w:tab w:val="left" w:pos="1843"/>
        <w:tab w:val="left" w:pos="2126"/>
        <w:tab w:val="left" w:pos="2410"/>
      </w:tabs>
      <w:spacing w:before="240" w:after="100"/>
      <w:outlineLvl w:val="8"/>
    </w:pPr>
    <w:rPr>
      <w:b/>
      <w:color w:val="B71F26" w:themeColor="text2"/>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61E6"/>
    <w:pPr>
      <w:spacing w:line="240" w:lineRule="auto"/>
    </w:pPr>
    <w:rPr>
      <w:color w:val="auto"/>
    </w:rPr>
  </w:style>
  <w:style w:type="paragraph" w:styleId="Footer">
    <w:name w:val="footer"/>
    <w:basedOn w:val="Normal"/>
    <w:link w:val="FooterChar"/>
    <w:rsid w:val="00235C2D"/>
    <w:pPr>
      <w:spacing w:line="240" w:lineRule="auto"/>
    </w:pPr>
    <w:rPr>
      <w:sz w:val="14"/>
    </w:rPr>
  </w:style>
  <w:style w:type="character" w:styleId="PageNumber">
    <w:name w:val="page number"/>
    <w:basedOn w:val="DefaultParagraphFont"/>
    <w:semiHidden/>
    <w:rsid w:val="003C3BC2"/>
    <w:rPr>
      <w:rFonts w:ascii="Arial" w:hAnsi="Arial"/>
      <w:b/>
      <w:color w:val="auto"/>
      <w:sz w:val="16"/>
    </w:rPr>
  </w:style>
  <w:style w:type="paragraph" w:customStyle="1" w:styleId="FooterFirstPage">
    <w:name w:val="Footer First Page"/>
    <w:basedOn w:val="Footer"/>
    <w:qFormat/>
    <w:rsid w:val="0053126C"/>
    <w:pPr>
      <w:spacing w:before="1200"/>
    </w:pPr>
  </w:style>
  <w:style w:type="table" w:styleId="TableGrid">
    <w:name w:val="Table Grid"/>
    <w:basedOn w:val="TableNormal"/>
    <w:rsid w:val="005B7246"/>
    <w:pPr>
      <w:spacing w:before="120" w:after="120" w:line="220" w:lineRule="atLeast"/>
      <w:ind w:left="113" w:right="113"/>
    </w:pPr>
    <w:rPr>
      <w:rFonts w:ascii="Arial" w:hAnsi="Arial" w:cs="Times New Roman"/>
    </w:rPr>
    <w:tblPr>
      <w:tblStyleColBandSize w:val="1"/>
      <w:tblBorders>
        <w:top w:val="single" w:sz="8" w:space="0" w:color="B71F26" w:themeColor="text2"/>
        <w:bottom w:val="single" w:sz="8" w:space="0" w:color="B71F26" w:themeColor="text2"/>
        <w:insideH w:val="single" w:sz="8" w:space="0" w:color="B71F26" w:themeColor="text2"/>
      </w:tblBorders>
      <w:tblCellMar>
        <w:left w:w="0" w:type="dxa"/>
        <w:right w:w="0" w:type="dxa"/>
      </w:tblCellMar>
    </w:tblPr>
    <w:tblStylePr w:type="firstRow">
      <w:pPr>
        <w:wordWrap/>
        <w:spacing w:beforeLines="0" w:before="130" w:beforeAutospacing="0" w:afterLines="0" w:after="130" w:afterAutospacing="0" w:line="220" w:lineRule="atLeast"/>
        <w:jc w:val="left"/>
      </w:pPr>
      <w:rPr>
        <w:rFonts w:ascii="Arial" w:hAnsi="Arial"/>
        <w:b w:val="0"/>
        <w:color w:val="000000" w:themeColor="text1"/>
        <w:sz w:val="18"/>
      </w:rPr>
      <w:tblPr/>
      <w:tcPr>
        <w:tcBorders>
          <w:top w:val="nil"/>
          <w:left w:val="nil"/>
          <w:bottom w:val="single" w:sz="8" w:space="0" w:color="B71F26" w:themeColor="text2"/>
          <w:right w:val="nil"/>
          <w:insideH w:val="nil"/>
          <w:insideV w:val="nil"/>
          <w:tl2br w:val="nil"/>
          <w:tr2bl w:val="nil"/>
        </w:tcBorders>
        <w:shd w:val="clear" w:color="auto" w:fill="C7584A" w:themeFill="accent1"/>
      </w:tcPr>
    </w:tblStylePr>
    <w:tblStylePr w:type="lastRow">
      <w:rPr>
        <w:b/>
      </w:rPr>
    </w:tblStylePr>
    <w:tblStylePr w:type="lastCol">
      <w:pPr>
        <w:jc w:val="right"/>
      </w:pPr>
    </w:tblStylePr>
    <w:tblStylePr w:type="band1Vert">
      <w:tblPr/>
      <w:tcPr>
        <w:shd w:val="clear" w:color="auto" w:fill="F5E1D9" w:themeFill="background2"/>
      </w:tcPr>
    </w:tblStylePr>
    <w:tblStylePr w:type="nwCell">
      <w:pPr>
        <w:jc w:val="left"/>
      </w:pPr>
      <w:tblPr/>
      <w:tcPr>
        <w:vAlign w:val="center"/>
      </w:tcPr>
    </w:tblStylePr>
  </w:style>
  <w:style w:type="character" w:customStyle="1" w:styleId="FooterChar">
    <w:name w:val="Footer Char"/>
    <w:basedOn w:val="DefaultParagraphFont"/>
    <w:link w:val="Footer"/>
    <w:rsid w:val="00235C2D"/>
    <w:rPr>
      <w:sz w:val="14"/>
    </w:rPr>
  </w:style>
  <w:style w:type="paragraph" w:customStyle="1" w:styleId="PageNumberEven">
    <w:name w:val="Page Number Even"/>
    <w:basedOn w:val="PageNumberOdd"/>
    <w:semiHidden/>
    <w:rsid w:val="00B3050B"/>
    <w:pPr>
      <w:framePr w:hSpace="181" w:wrap="around" w:vAnchor="page" w:hAnchor="page" w:yAlign="bottom"/>
      <w:jc w:val="left"/>
    </w:pPr>
  </w:style>
  <w:style w:type="paragraph" w:customStyle="1" w:styleId="FootnoteSeparator">
    <w:name w:val="Footnote Separator"/>
    <w:basedOn w:val="Normal"/>
    <w:unhideWhenUsed/>
    <w:rsid w:val="00B876CB"/>
    <w:pPr>
      <w:pBdr>
        <w:top w:val="dotted" w:sz="8" w:space="0" w:color="000000" w:themeColor="text1"/>
      </w:pBdr>
      <w:spacing w:before="120" w:line="120" w:lineRule="exact"/>
    </w:pPr>
    <w:rPr>
      <w:sz w:val="14"/>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C96D6C"/>
    <w:pPr>
      <w:numPr>
        <w:ilvl w:val="1"/>
        <w:numId w:val="4"/>
      </w:numPr>
      <w:spacing w:before="180" w:after="100" w:afterAutospacing="1"/>
    </w:pPr>
  </w:style>
  <w:style w:type="paragraph" w:styleId="ListNumber3">
    <w:name w:val="List Number 3"/>
    <w:basedOn w:val="Normal"/>
    <w:qFormat/>
    <w:rsid w:val="00C96D6C"/>
    <w:pPr>
      <w:numPr>
        <w:ilvl w:val="2"/>
        <w:numId w:val="4"/>
      </w:numPr>
      <w:spacing w:before="180" w:after="100" w:afterAutospacing="1"/>
    </w:pPr>
  </w:style>
  <w:style w:type="numbering" w:styleId="1ai">
    <w:name w:val="Outline List 1"/>
    <w:basedOn w:val="NoList"/>
    <w:rsid w:val="00606818"/>
    <w:pPr>
      <w:numPr>
        <w:numId w:val="1"/>
      </w:numPr>
    </w:pPr>
  </w:style>
  <w:style w:type="paragraph" w:styleId="BalloonText">
    <w:name w:val="Balloon Text"/>
    <w:basedOn w:val="Normal"/>
    <w:link w:val="BalloonTextChar"/>
    <w:semiHidden/>
    <w:unhideWhenUsed/>
    <w:rsid w:val="00606818"/>
    <w:rPr>
      <w:rFonts w:ascii="Tahoma" w:hAnsi="Tahoma" w:cs="Tahoma"/>
      <w:sz w:val="16"/>
      <w:szCs w:val="16"/>
    </w:rPr>
  </w:style>
  <w:style w:type="character" w:customStyle="1" w:styleId="HeaderChar">
    <w:name w:val="Header Char"/>
    <w:basedOn w:val="DefaultParagraphFont"/>
    <w:link w:val="Header"/>
    <w:uiPriority w:val="99"/>
    <w:rsid w:val="004561E6"/>
    <w:rPr>
      <w:color w:val="auto"/>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qFormat/>
    <w:rsid w:val="001E4751"/>
    <w:pPr>
      <w:spacing w:before="0" w:after="0"/>
    </w:pPr>
  </w:style>
  <w:style w:type="paragraph" w:styleId="BodyText">
    <w:name w:val="Body Text"/>
    <w:aliases w:val="(Alt+1),Body Text Char Char Char Char,Body Text Char1,Body Text Char Char,Body Text Char Char Char Char Char1 Char,Body Text Char Char Char Char Char1,Body Text Char2 Char Char,(Alt+1) Char Char Char,Body Text Char2 Char,block,b"/>
    <w:basedOn w:val="Normal"/>
    <w:link w:val="BodyTextChar"/>
    <w:qFormat/>
    <w:rsid w:val="00A13FED"/>
    <w:pPr>
      <w:spacing w:before="60" w:after="120"/>
    </w:pPr>
    <w:rPr>
      <w:rFonts w:ascii="Arial" w:hAnsi="Arial" w:cs="Times New Roman"/>
      <w:sz w:val="19"/>
      <w:lang w:eastAsia="en-US"/>
    </w:rPr>
  </w:style>
  <w:style w:type="character" w:customStyle="1" w:styleId="BodyTextChar">
    <w:name w:val="Body Text Char"/>
    <w:aliases w:val="(Alt+1) Char,Body Text Char Char Char Char Char,Body Text Char1 Char,Body Text Char Char Char,Body Text Char Char Char Char Char1 Char Char,Body Text Char Char Char Char Char1 Char1,Body Text Char2 Char Char Char,block Char,b Char"/>
    <w:basedOn w:val="DefaultParagraphFont"/>
    <w:link w:val="BodyText"/>
    <w:rsid w:val="00A13FED"/>
    <w:rPr>
      <w:rFonts w:ascii="Arial" w:hAnsi="Arial" w:cs="Times New Roman"/>
      <w:sz w:val="19"/>
      <w:lang w:eastAsia="en-US"/>
    </w:rPr>
  </w:style>
  <w:style w:type="paragraph" w:customStyle="1" w:styleId="Footnotes">
    <w:name w:val="Footnotes"/>
    <w:basedOn w:val="Normal"/>
    <w:rsid w:val="00CC7BC7"/>
    <w:pPr>
      <w:keepLines/>
      <w:numPr>
        <w:numId w:val="6"/>
      </w:numPr>
      <w:spacing w:before="60" w:after="100" w:afterAutospacing="1" w:line="240" w:lineRule="auto"/>
    </w:pPr>
    <w:rPr>
      <w:sz w:val="14"/>
    </w:rPr>
  </w:style>
  <w:style w:type="paragraph" w:customStyle="1" w:styleId="TableHeadingLeft">
    <w:name w:val="Table Heading Left"/>
    <w:basedOn w:val="TableTextLeft"/>
    <w:qFormat/>
    <w:rsid w:val="008423CE"/>
    <w:pPr>
      <w:keepNext/>
      <w:keepLines/>
    </w:pPr>
    <w:rPr>
      <w:b/>
      <w:color w:val="auto"/>
    </w:rPr>
  </w:style>
  <w:style w:type="character" w:customStyle="1" w:styleId="Superscript">
    <w:name w:val="Superscript"/>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2D5767"/>
    <w:pPr>
      <w:keepNext/>
      <w:spacing w:before="360" w:after="240" w:line="240" w:lineRule="auto"/>
    </w:pPr>
    <w:rPr>
      <w:b/>
      <w:bCs/>
      <w:color w:val="636466" w:themeColor="accent2"/>
    </w:rPr>
  </w:style>
  <w:style w:type="character" w:styleId="FootnoteReference">
    <w:name w:val="footnote reference"/>
    <w:basedOn w:val="DefaultParagraphFont"/>
    <w:rsid w:val="00810B9B"/>
    <w:rPr>
      <w:color w:val="000000" w:themeColor="text1"/>
      <w:vertAlign w:val="superscript"/>
    </w:rPr>
  </w:style>
  <w:style w:type="paragraph" w:styleId="FootnoteText">
    <w:name w:val="footnote text"/>
    <w:basedOn w:val="Normal"/>
    <w:link w:val="FootnoteTextChar"/>
    <w:rsid w:val="008F5280"/>
    <w:pPr>
      <w:tabs>
        <w:tab w:val="left" w:pos="284"/>
      </w:tabs>
      <w:spacing w:after="60" w:line="240" w:lineRule="auto"/>
      <w:ind w:left="284" w:hanging="284"/>
    </w:pPr>
    <w:rPr>
      <w:kern w:val="16"/>
      <w:sz w:val="14"/>
    </w:rPr>
  </w:style>
  <w:style w:type="character" w:customStyle="1" w:styleId="FootnoteTextChar">
    <w:name w:val="Footnote Text Char"/>
    <w:basedOn w:val="DefaultParagraphFont"/>
    <w:link w:val="FootnoteText"/>
    <w:rsid w:val="008F5280"/>
    <w:rPr>
      <w:kern w:val="16"/>
      <w:sz w:val="14"/>
    </w:rPr>
  </w:style>
  <w:style w:type="paragraph" w:styleId="ListBullet">
    <w:name w:val="List Bullet"/>
    <w:basedOn w:val="Normal"/>
    <w:unhideWhenUsed/>
    <w:qFormat/>
    <w:rsid w:val="004D4063"/>
    <w:pPr>
      <w:numPr>
        <w:numId w:val="8"/>
      </w:numPr>
      <w:spacing w:before="120" w:after="120"/>
    </w:pPr>
  </w:style>
  <w:style w:type="paragraph" w:styleId="ListBullet2">
    <w:name w:val="List Bullet 2"/>
    <w:basedOn w:val="ListBullet"/>
    <w:unhideWhenUsed/>
    <w:qFormat/>
    <w:rsid w:val="004D4063"/>
    <w:pPr>
      <w:numPr>
        <w:ilvl w:val="1"/>
      </w:numPr>
    </w:pPr>
    <w:rPr>
      <w:szCs w:val="22"/>
    </w:r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link w:val="SubtitleChar"/>
    <w:rsid w:val="00BC1BF0"/>
    <w:pPr>
      <w:numPr>
        <w:ilvl w:val="1"/>
      </w:numPr>
      <w:spacing w:line="400" w:lineRule="exact"/>
      <w:contextualSpacing/>
    </w:pPr>
    <w:rPr>
      <w:rFonts w:asciiTheme="majorHAnsi" w:eastAsiaTheme="majorEastAsia" w:hAnsiTheme="majorHAnsi" w:cstheme="majorBidi"/>
      <w:iCs/>
      <w:color w:val="FFFFFF"/>
      <w:sz w:val="36"/>
      <w:szCs w:val="24"/>
    </w:rPr>
  </w:style>
  <w:style w:type="character" w:customStyle="1" w:styleId="SubtitleChar">
    <w:name w:val="Subtitle Char"/>
    <w:basedOn w:val="DefaultParagraphFont"/>
    <w:link w:val="Subtitle"/>
    <w:rsid w:val="00BC1BF0"/>
    <w:rPr>
      <w:rFonts w:asciiTheme="majorHAnsi" w:eastAsiaTheme="majorEastAsia" w:hAnsiTheme="majorHAnsi" w:cstheme="majorBidi"/>
      <w:iCs/>
      <w:color w:val="FFFFFF"/>
      <w:sz w:val="36"/>
      <w:szCs w:val="24"/>
    </w:rPr>
  </w:style>
  <w:style w:type="paragraph" w:customStyle="1" w:styleId="TableTextLeft">
    <w:name w:val="Table Text Left"/>
    <w:basedOn w:val="Normal"/>
    <w:qFormat/>
    <w:rsid w:val="005310F3"/>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paragraph" w:customStyle="1" w:styleId="PageNumberOdd">
    <w:name w:val="Page Number Odd"/>
    <w:semiHidden/>
    <w:rsid w:val="0069749C"/>
    <w:pPr>
      <w:ind w:right="57"/>
      <w:jc w:val="right"/>
    </w:pPr>
    <w:rPr>
      <w:b/>
      <w:color w:val="B71F26" w:themeColor="text2"/>
      <w:sz w:val="14"/>
      <w:szCs w:val="28"/>
    </w:r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rsid w:val="00236737"/>
    <w:pPr>
      <w:keepNext/>
      <w:spacing w:before="120" w:after="20" w:line="240" w:lineRule="auto"/>
    </w:pPr>
  </w:style>
  <w:style w:type="character" w:customStyle="1" w:styleId="Heading4Char">
    <w:name w:val="Heading 4 Char"/>
    <w:basedOn w:val="DefaultParagraphFont"/>
    <w:link w:val="Heading4"/>
    <w:rsid w:val="00DC3086"/>
    <w:rPr>
      <w:rFonts w:asciiTheme="majorHAnsi" w:eastAsiaTheme="majorEastAsia" w:hAnsiTheme="majorHAnsi" w:cstheme="majorBidi"/>
      <w:b/>
      <w:bCs/>
      <w:i/>
      <w:iCs/>
      <w:color w:val="636366"/>
    </w:rPr>
  </w:style>
  <w:style w:type="paragraph" w:styleId="Title">
    <w:name w:val="Title"/>
    <w:basedOn w:val="Normal"/>
    <w:link w:val="TitleChar"/>
    <w:rsid w:val="00E0747F"/>
    <w:pPr>
      <w:spacing w:after="240" w:line="740" w:lineRule="exact"/>
      <w:contextualSpacing/>
    </w:pPr>
    <w:rPr>
      <w:rFonts w:asciiTheme="majorHAnsi" w:eastAsiaTheme="majorEastAsia" w:hAnsiTheme="majorHAnsi" w:cstheme="majorBidi"/>
      <w:color w:val="FFFFFF"/>
      <w:spacing w:val="-4"/>
      <w:sz w:val="72"/>
      <w:szCs w:val="52"/>
    </w:rPr>
  </w:style>
  <w:style w:type="character" w:customStyle="1" w:styleId="TitleChar">
    <w:name w:val="Title Char"/>
    <w:basedOn w:val="DefaultParagraphFont"/>
    <w:link w:val="Title"/>
    <w:rsid w:val="00E0747F"/>
    <w:rPr>
      <w:rFonts w:asciiTheme="majorHAnsi" w:eastAsiaTheme="majorEastAsia" w:hAnsiTheme="majorHAnsi" w:cstheme="majorBidi"/>
      <w:color w:val="FFFFFF"/>
      <w:spacing w:val="-4"/>
      <w:sz w:val="72"/>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semiHidden/>
    <w:rsid w:val="008F0B33"/>
    <w:pPr>
      <w:tabs>
        <w:tab w:val="right" w:leader="dot" w:pos="9582"/>
      </w:tabs>
      <w:spacing w:before="120" w:after="60"/>
      <w:ind w:right="851"/>
    </w:pPr>
    <w:rPr>
      <w:b/>
      <w:noProof/>
      <w:szCs w:val="24"/>
    </w:rPr>
  </w:style>
  <w:style w:type="paragraph" w:styleId="TOCHeading">
    <w:name w:val="TOC Heading"/>
    <w:basedOn w:val="Normal"/>
    <w:semiHidden/>
    <w:rsid w:val="00CD3CEB"/>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B71F26" w:themeColor="text2"/>
      <w:sz w:val="40"/>
      <w:szCs w:val="40"/>
    </w:rPr>
  </w:style>
  <w:style w:type="paragraph" w:styleId="TOC2">
    <w:name w:val="toc 2"/>
    <w:basedOn w:val="Normal"/>
    <w:next w:val="Normal"/>
    <w:semiHidden/>
    <w:rsid w:val="008F0B33"/>
    <w:pPr>
      <w:tabs>
        <w:tab w:val="right" w:leader="dot" w:pos="9582"/>
      </w:tabs>
      <w:spacing w:before="120" w:after="60"/>
      <w:ind w:right="851"/>
    </w:pPr>
    <w:rPr>
      <w:b/>
      <w:noProof/>
      <w:color w:val="636466" w:themeColor="accent2"/>
      <w:szCs w:val="28"/>
    </w:rPr>
  </w:style>
  <w:style w:type="paragraph" w:styleId="TOC3">
    <w:name w:val="toc 3"/>
    <w:basedOn w:val="Normal"/>
    <w:next w:val="Normal"/>
    <w:semiHidden/>
    <w:rsid w:val="008F0B33"/>
    <w:pPr>
      <w:tabs>
        <w:tab w:val="right" w:leader="dot" w:pos="9582"/>
      </w:tabs>
      <w:spacing w:before="60" w:after="60"/>
      <w:ind w:right="851"/>
    </w:pPr>
    <w:rPr>
      <w:rFonts w:eastAsiaTheme="minorEastAsia" w:cstheme="minorBidi"/>
      <w:b/>
      <w:noProof/>
      <w:color w:val="939598" w:themeColor="accent4"/>
      <w:szCs w:val="22"/>
    </w:rPr>
  </w:style>
  <w:style w:type="paragraph" w:styleId="TOC4">
    <w:name w:val="toc 4"/>
    <w:basedOn w:val="Normal"/>
    <w:semiHidden/>
    <w:rsid w:val="002D5767"/>
    <w:pPr>
      <w:tabs>
        <w:tab w:val="right" w:leader="dot" w:pos="9582"/>
      </w:tabs>
      <w:spacing w:before="60" w:after="60"/>
      <w:ind w:right="851"/>
    </w:pPr>
    <w:rPr>
      <w:noProof/>
      <w:color w:val="636466" w:themeColor="accent2"/>
    </w:rPr>
  </w:style>
  <w:style w:type="paragraph" w:styleId="TableofFigures">
    <w:name w:val="table of figures"/>
    <w:basedOn w:val="Normal"/>
    <w:next w:val="Normal"/>
    <w:rsid w:val="00C26C8E"/>
    <w:pPr>
      <w:tabs>
        <w:tab w:val="right" w:leader="dot" w:pos="9582"/>
      </w:tabs>
      <w:spacing w:before="60"/>
      <w:ind w:right="851"/>
    </w:pPr>
  </w:style>
  <w:style w:type="paragraph" w:customStyle="1" w:styleId="TOFHeading">
    <w:name w:val="TOF Heading"/>
    <w:basedOn w:val="Normal"/>
    <w:semiHidden/>
    <w:rsid w:val="00306796"/>
    <w:pPr>
      <w:keepNext/>
      <w:tabs>
        <w:tab w:val="left" w:pos="2268"/>
      </w:tabs>
      <w:spacing w:before="240" w:after="60"/>
    </w:pPr>
    <w:rPr>
      <w:b/>
      <w:color w:val="B71F26"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semiHidden/>
    <w:rsid w:val="001E5832"/>
    <w:rPr>
      <w:b/>
      <w:color w:val="B71F26" w:themeColor="text2"/>
      <w:sz w:val="26"/>
      <w:szCs w:val="22"/>
    </w:rPr>
  </w:style>
  <w:style w:type="paragraph" w:customStyle="1" w:styleId="AppendixHeading3">
    <w:name w:val="Appendix Heading 3"/>
    <w:basedOn w:val="Normal"/>
    <w:next w:val="BodyText"/>
    <w:uiPriority w:val="1"/>
    <w:semiHidden/>
    <w:rsid w:val="002D5767"/>
    <w:pPr>
      <w:keepNext/>
      <w:keepLines/>
      <w:tabs>
        <w:tab w:val="left" w:pos="1559"/>
        <w:tab w:val="left" w:pos="1843"/>
        <w:tab w:val="left" w:pos="2126"/>
        <w:tab w:val="left" w:pos="2410"/>
        <w:tab w:val="left" w:pos="6804"/>
      </w:tabs>
      <w:spacing w:before="200" w:after="60"/>
    </w:pPr>
    <w:rPr>
      <w:rFonts w:asciiTheme="majorHAnsi" w:hAnsiTheme="majorHAnsi"/>
      <w:b/>
      <w:i/>
      <w:color w:val="636466" w:themeColor="accent2"/>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semiHidden/>
    <w:rsid w:val="00807FD2"/>
    <w:pPr>
      <w:tabs>
        <w:tab w:val="right" w:pos="9582"/>
      </w:tabs>
      <w:spacing w:before="240" w:after="60"/>
      <w:ind w:right="851"/>
    </w:pPr>
    <w:rPr>
      <w:b/>
      <w:color w:val="B71F26"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EF682B"/>
    <w:pPr>
      <w:tabs>
        <w:tab w:val="right" w:leader="dot" w:pos="9582"/>
      </w:tabs>
      <w:spacing w:before="120" w:after="60"/>
      <w:ind w:right="851"/>
    </w:pPr>
    <w:rPr>
      <w:b/>
      <w:color w:val="auto"/>
    </w:rPr>
  </w:style>
  <w:style w:type="character" w:customStyle="1" w:styleId="Bold">
    <w:name w:val="Bold"/>
    <w:rsid w:val="00EE3D13"/>
    <w:rPr>
      <w:b/>
    </w:rPr>
  </w:style>
  <w:style w:type="paragraph" w:customStyle="1" w:styleId="xContactDetails">
    <w:name w:val="xContact Details"/>
    <w:basedOn w:val="TableTextLeft"/>
    <w:uiPriority w:val="3"/>
    <w:semiHidden/>
    <w:rsid w:val="00DB2F5C"/>
    <w:pPr>
      <w:framePr w:hSpace="181" w:wrap="around" w:hAnchor="margin" w:x="3913" w:yAlign="bottom"/>
      <w:spacing w:before="40"/>
      <w:contextualSpacing/>
      <w:suppressOverlap/>
    </w:pPr>
    <w:rPr>
      <w:sz w:val="16"/>
    </w:rPr>
  </w:style>
  <w:style w:type="paragraph" w:customStyle="1" w:styleId="xEntityDetails">
    <w:name w:val="xEntity Details"/>
    <w:basedOn w:val="xContactDetails"/>
    <w:uiPriority w:val="3"/>
    <w:semiHidden/>
    <w:rsid w:val="00537024"/>
    <w:pPr>
      <w:framePr w:wrap="around"/>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1"/>
    <w:semiHidden/>
    <w:rsid w:val="00765F49"/>
    <w:pPr>
      <w:keepNext/>
      <w:keepLines/>
      <w:numPr>
        <w:ilvl w:val="2"/>
        <w:numId w:val="3"/>
      </w:numPr>
      <w:tabs>
        <w:tab w:val="left" w:pos="1559"/>
        <w:tab w:val="left" w:pos="1843"/>
        <w:tab w:val="left" w:pos="2126"/>
        <w:tab w:val="left" w:pos="2410"/>
      </w:tabs>
      <w:spacing w:before="200" w:after="60"/>
    </w:pPr>
    <w:rPr>
      <w:b/>
      <w:color w:val="auto"/>
    </w:rPr>
  </w:style>
  <w:style w:type="character" w:customStyle="1" w:styleId="Heading8Char">
    <w:name w:val="Heading 8 Char"/>
    <w:aliases w:val="Appendix Title Char"/>
    <w:basedOn w:val="DefaultParagraphFont"/>
    <w:link w:val="Heading8"/>
    <w:semiHidden/>
    <w:rsid w:val="001E5832"/>
    <w:rPr>
      <w:rFonts w:asciiTheme="majorHAnsi" w:eastAsiaTheme="majorEastAsia" w:hAnsiTheme="majorHAnsi" w:cstheme="majorBidi"/>
      <w:b/>
      <w:color w:val="B71F26"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rsid w:val="00644027"/>
    <w:rPr>
      <w:b/>
      <w:bCs/>
      <w:i/>
      <w:iCs/>
      <w:color w:val="auto"/>
    </w:rPr>
  </w:style>
  <w:style w:type="character" w:customStyle="1" w:styleId="Heading6Char">
    <w:name w:val="Heading 6 Char"/>
    <w:basedOn w:val="DefaultParagraphFont"/>
    <w:link w:val="Heading6"/>
    <w:rsid w:val="004F43A1"/>
    <w:rPr>
      <w:rFonts w:asciiTheme="majorHAnsi" w:eastAsiaTheme="majorEastAsia" w:hAnsiTheme="majorHAnsi" w:cstheme="majorBidi"/>
      <w:i/>
      <w:iCs/>
      <w:color w:val="B71F26" w:themeColor="text2"/>
      <w:sz w:val="20"/>
    </w:rPr>
  </w:style>
  <w:style w:type="character" w:customStyle="1" w:styleId="Heading5Char">
    <w:name w:val="Heading 5 Char"/>
    <w:basedOn w:val="DefaultParagraphFont"/>
    <w:link w:val="Heading5"/>
    <w:rsid w:val="00A71437"/>
    <w:rPr>
      <w:rFonts w:asciiTheme="majorHAnsi" w:eastAsiaTheme="majorEastAsia" w:hAnsiTheme="majorHAnsi" w:cstheme="majorBidi"/>
      <w:i/>
      <w:color w:val="636366"/>
    </w:rPr>
  </w:style>
  <w:style w:type="paragraph" w:styleId="BlockText">
    <w:name w:val="Block Text"/>
    <w:basedOn w:val="Normal"/>
    <w:semiHidden/>
    <w:unhideWhenUsed/>
    <w:rsid w:val="0049165E"/>
    <w:pPr>
      <w:pBdr>
        <w:top w:val="single" w:sz="2" w:space="10" w:color="C7584A" w:themeColor="accent1" w:frame="1"/>
        <w:left w:val="single" w:sz="2" w:space="10" w:color="C7584A" w:themeColor="accent1" w:frame="1"/>
        <w:bottom w:val="single" w:sz="2" w:space="10" w:color="C7584A" w:themeColor="accent1" w:frame="1"/>
        <w:right w:val="single" w:sz="2" w:space="10" w:color="C7584A" w:themeColor="accent1" w:frame="1"/>
      </w:pBdr>
      <w:ind w:left="1152" w:right="1152"/>
    </w:pPr>
    <w:rPr>
      <w:rFonts w:eastAsiaTheme="minorEastAsia" w:cstheme="minorBidi"/>
      <w:i/>
      <w:iCs/>
      <w:color w:val="B71F26" w:themeColor="text2"/>
    </w:rPr>
  </w:style>
  <w:style w:type="paragraph" w:styleId="IntenseQuote">
    <w:name w:val="Intense Quote"/>
    <w:basedOn w:val="Normal"/>
    <w:next w:val="Normal"/>
    <w:link w:val="IntenseQuoteChar"/>
    <w:rsid w:val="00315585"/>
    <w:pPr>
      <w:pBdr>
        <w:bottom w:val="single" w:sz="4" w:space="4" w:color="C7584A" w:themeColor="accent1"/>
      </w:pBdr>
      <w:spacing w:before="200" w:after="280"/>
      <w:ind w:left="936" w:right="936"/>
    </w:pPr>
    <w:rPr>
      <w:b/>
      <w:bCs/>
      <w:i/>
      <w:iCs/>
      <w:color w:val="F5E1D9" w:themeColor="background2"/>
    </w:rPr>
  </w:style>
  <w:style w:type="character" w:customStyle="1" w:styleId="IntenseQuoteChar">
    <w:name w:val="Intense Quote Char"/>
    <w:basedOn w:val="DefaultParagraphFont"/>
    <w:link w:val="IntenseQuote"/>
    <w:rsid w:val="00F31C91"/>
    <w:rPr>
      <w:rFonts w:ascii="Arial" w:hAnsi="Arial" w:cs="Times New Roman"/>
      <w:b/>
      <w:bCs/>
      <w:i/>
      <w:iCs/>
      <w:color w:val="F5E1D9"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Source">
    <w:name w:val="Source"/>
    <w:basedOn w:val="Normal"/>
    <w:next w:val="BodyText"/>
    <w:rsid w:val="00CC7BC7"/>
    <w:pPr>
      <w:spacing w:before="60" w:after="60" w:line="240" w:lineRule="auto"/>
    </w:pPr>
    <w:rPr>
      <w:b/>
      <w:i/>
      <w:color w:val="636466" w:themeColor="accent2"/>
      <w:sz w:val="14"/>
    </w:rPr>
  </w:style>
  <w:style w:type="paragraph" w:customStyle="1" w:styleId="IntroFeatureText">
    <w:name w:val="Intro/Feature Text"/>
    <w:basedOn w:val="Normal"/>
    <w:next w:val="BodyText"/>
    <w:qFormat/>
    <w:rsid w:val="00CE713D"/>
    <w:pPr>
      <w:spacing w:after="180" w:line="300" w:lineRule="atLeast"/>
    </w:pPr>
    <w:rPr>
      <w:color w:val="B71F26" w:themeColor="text2"/>
      <w:spacing w:val="-2"/>
      <w:sz w:val="24"/>
    </w:rPr>
  </w:style>
  <w:style w:type="character" w:customStyle="1" w:styleId="BoldAndItalics">
    <w:name w:val="Bold And Italics"/>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CC7BC7"/>
    <w:pPr>
      <w:spacing w:after="60" w:line="240" w:lineRule="auto"/>
      <w:ind w:right="227"/>
    </w:pPr>
    <w:rPr>
      <w:i/>
      <w:color w:val="636466" w:themeColor="accent2"/>
      <w:sz w:val="16"/>
      <w:szCs w:val="14"/>
    </w:rPr>
  </w:style>
  <w:style w:type="table" w:customStyle="1" w:styleId="PullOutBoxTable">
    <w:name w:val="Pull Out Box Table"/>
    <w:basedOn w:val="TableNormal"/>
    <w:uiPriority w:val="99"/>
    <w:rsid w:val="003177C7"/>
    <w:pPr>
      <w:spacing w:line="240" w:lineRule="auto"/>
    </w:pPr>
    <w:tblPr>
      <w:tblCellMar>
        <w:top w:w="85" w:type="dxa"/>
        <w:left w:w="0" w:type="dxa"/>
        <w:bottom w:w="85" w:type="dxa"/>
        <w:right w:w="0" w:type="dxa"/>
      </w:tblCellMar>
    </w:tblPr>
    <w:tcPr>
      <w:shd w:val="clear" w:color="auto" w:fill="F5E1D9" w:themeFill="background2"/>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color w:val="auto"/>
      <w:szCs w:val="24"/>
    </w:rPr>
  </w:style>
  <w:style w:type="character" w:customStyle="1" w:styleId="MySuperscript">
    <w:name w:val="MySuperscript"/>
    <w:uiPriority w:val="1"/>
    <w:rsid w:val="007D5534"/>
    <w:rPr>
      <w:vertAlign w:val="superscript"/>
    </w:rPr>
  </w:style>
  <w:style w:type="character" w:customStyle="1" w:styleId="MySubscript">
    <w:name w:val="MySubscript"/>
    <w:uiPriority w:val="1"/>
    <w:rsid w:val="00EB3C9C"/>
    <w:rPr>
      <w:vertAlign w:val="subscript"/>
    </w:rPr>
  </w:style>
  <w:style w:type="character" w:customStyle="1" w:styleId="MySuperscriptItalics">
    <w:name w:val="MySuperscript&amp;Italics"/>
    <w:uiPriority w:val="1"/>
    <w:rsid w:val="00405BA7"/>
    <w:rPr>
      <w:i/>
      <w:vertAlign w:val="superscript"/>
    </w:rPr>
  </w:style>
  <w:style w:type="character" w:customStyle="1" w:styleId="MySubscriptItalics">
    <w:name w:val="MySubscript&amp;Italics"/>
    <w:uiPriority w:val="1"/>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uiPriority w:val="39"/>
    <w:rsid w:val="00732B4D"/>
    <w:rPr>
      <w:sz w:val="16"/>
      <w:szCs w:val="16"/>
    </w:rPr>
  </w:style>
  <w:style w:type="paragraph" w:styleId="CommentText">
    <w:name w:val="annotation text"/>
    <w:basedOn w:val="Normal"/>
    <w:link w:val="CommentTextChar"/>
    <w:uiPriority w:val="39"/>
    <w:rsid w:val="00732B4D"/>
    <w:pPr>
      <w:spacing w:line="240" w:lineRule="auto"/>
    </w:pPr>
  </w:style>
  <w:style w:type="character" w:customStyle="1" w:styleId="CommentTextChar">
    <w:name w:val="Comment Text Char"/>
    <w:basedOn w:val="DefaultParagraphFont"/>
    <w:link w:val="CommentText"/>
    <w:uiPriority w:val="39"/>
    <w:rsid w:val="00732B4D"/>
    <w:rPr>
      <w:sz w:val="20"/>
      <w:szCs w:val="20"/>
    </w:rPr>
  </w:style>
  <w:style w:type="paragraph" w:styleId="CommentSubject">
    <w:name w:val="annotation subject"/>
    <w:basedOn w:val="CommentText"/>
    <w:next w:val="CommentText"/>
    <w:link w:val="CommentSubjectChar"/>
    <w:uiPriority w:val="39"/>
    <w:rsid w:val="00732B4D"/>
    <w:rPr>
      <w:b/>
      <w:bCs/>
    </w:rPr>
  </w:style>
  <w:style w:type="character" w:customStyle="1" w:styleId="CommentSubjectChar">
    <w:name w:val="Comment Subject Char"/>
    <w:basedOn w:val="CommentTextChar"/>
    <w:link w:val="CommentSubject"/>
    <w:uiPriority w:val="39"/>
    <w:rsid w:val="00732B4D"/>
    <w:rPr>
      <w:b/>
      <w:bCs/>
      <w:sz w:val="20"/>
      <w:szCs w:val="20"/>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B71F26"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Heading1TopofPage">
    <w:name w:val="Heading 1 Top of Page"/>
    <w:basedOn w:val="Heading1"/>
    <w:next w:val="BodyText"/>
    <w:qFormat/>
    <w:rsid w:val="00A13FED"/>
    <w:pPr>
      <w:pageBreakBefore/>
      <w:framePr w:w="11906" w:h="1701" w:hSpace="11339" w:wrap="around" w:vAnchor="page" w:hAnchor="page" w:y="1"/>
      <w:tabs>
        <w:tab w:val="clear" w:pos="0"/>
      </w:tabs>
      <w:spacing w:before="1300"/>
      <w:ind w:left="851" w:right="851"/>
    </w:pPr>
  </w:style>
  <w:style w:type="paragraph" w:customStyle="1" w:styleId="SectionHeading">
    <w:name w:val="Section Heading"/>
    <w:basedOn w:val="Normal"/>
    <w:next w:val="BodyText"/>
    <w:semiHidden/>
    <w:qFormat/>
    <w:rsid w:val="00B353BF"/>
    <w:pPr>
      <w:keepLines/>
      <w:pageBreakBefore/>
      <w:framePr w:w="11907" w:h="2155" w:hSpace="181" w:wrap="around" w:vAnchor="page" w:hAnchor="page" w:xAlign="right" w:yAlign="top"/>
      <w:spacing w:before="1300"/>
      <w:ind w:left="1134" w:right="1134"/>
      <w:suppressOverlap/>
      <w:jc w:val="right"/>
      <w:outlineLvl w:val="4"/>
    </w:pPr>
    <w:rPr>
      <w:b/>
      <w:noProof/>
      <w:color w:val="B71F26"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000000" w:themeColor="followedHyperlink"/>
      <w:u w:val="single"/>
    </w:rPr>
  </w:style>
  <w:style w:type="paragraph" w:customStyle="1" w:styleId="TitleBarText">
    <w:name w:val="Title Bar Text"/>
    <w:basedOn w:val="Normal"/>
    <w:semiHidden/>
    <w:qFormat/>
    <w:rsid w:val="008F0B33"/>
    <w:rPr>
      <w:color w:val="FFFFFF"/>
      <w:sz w:val="28"/>
      <w:szCs w:val="28"/>
    </w:rPr>
  </w:style>
  <w:style w:type="table" w:customStyle="1" w:styleId="LogoPlaceholder">
    <w:name w:val="Logo Placeholder"/>
    <w:basedOn w:val="TableNormal"/>
    <w:uiPriority w:val="99"/>
    <w:rsid w:val="00B22721"/>
    <w:pPr>
      <w:spacing w:line="240" w:lineRule="auto"/>
    </w:pPr>
    <w:tblPr>
      <w:tblCellSpacing w:w="85" w:type="dxa"/>
      <w:tblCellMar>
        <w:left w:w="0" w:type="dxa"/>
        <w:right w:w="0" w:type="dxa"/>
      </w:tblCellMar>
    </w:tblPr>
    <w:trPr>
      <w:tblCellSpacing w:w="85" w:type="dxa"/>
    </w:trPr>
  </w:style>
  <w:style w:type="paragraph" w:customStyle="1" w:styleId="TableHeadingRight">
    <w:name w:val="Table Heading Right"/>
    <w:basedOn w:val="TableHeadingLeft"/>
    <w:qFormat/>
    <w:rsid w:val="007219FD"/>
    <w:pPr>
      <w:jc w:val="right"/>
    </w:pPr>
    <w:rPr>
      <w:rFonts w:ascii="Arial" w:hAnsi="Arial" w:cs="Times New Roman"/>
    </w:rPr>
  </w:style>
  <w:style w:type="paragraph" w:customStyle="1" w:styleId="xCoverStatus">
    <w:name w:val="xCoverStatus"/>
    <w:basedOn w:val="Normal"/>
    <w:semiHidden/>
    <w:qFormat/>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AE4F2B"/>
    <w:pPr>
      <w:numPr>
        <w:ilvl w:val="1"/>
        <w:numId w:val="6"/>
      </w:numPr>
      <w:spacing w:after="100" w:afterAutospacing="1"/>
      <w:contextualSpacing/>
    </w:pPr>
    <w:rPr>
      <w:sz w:val="14"/>
    </w:rPr>
  </w:style>
  <w:style w:type="table" w:customStyle="1" w:styleId="HighlightTable">
    <w:name w:val="Highlight Table"/>
    <w:basedOn w:val="TableNormal"/>
    <w:uiPriority w:val="99"/>
    <w:rsid w:val="00345B5F"/>
    <w:pPr>
      <w:spacing w:line="240" w:lineRule="auto"/>
    </w:pPr>
    <w:rPr>
      <w:color w:val="FFFFFF" w:themeColor="background1"/>
      <w:sz w:val="24"/>
    </w:rPr>
    <w:tblPr>
      <w:tblCellMar>
        <w:top w:w="227" w:type="dxa"/>
        <w:left w:w="0" w:type="dxa"/>
        <w:bottom w:w="227" w:type="dxa"/>
        <w:right w:w="0" w:type="dxa"/>
      </w:tblCellMar>
    </w:tblPr>
    <w:tcPr>
      <w:shd w:val="clear" w:color="auto" w:fill="636466" w:themeFill="accent2"/>
    </w:tcPr>
  </w:style>
  <w:style w:type="paragraph" w:customStyle="1" w:styleId="BodyText100ThemeColour">
    <w:name w:val="Body Text 100% Theme Colour"/>
    <w:basedOn w:val="BodyText"/>
    <w:qFormat/>
    <w:rsid w:val="00A665C7"/>
    <w:rPr>
      <w:color w:val="B71F26" w:themeColor="text2"/>
    </w:rPr>
  </w:style>
  <w:style w:type="paragraph" w:customStyle="1" w:styleId="CaptionImageorFigure">
    <w:name w:val="Caption Image or Figure"/>
    <w:basedOn w:val="Caption"/>
    <w:qFormat/>
    <w:rsid w:val="00F85475"/>
    <w:pPr>
      <w:spacing w:before="60" w:after="120"/>
    </w:pPr>
  </w:style>
  <w:style w:type="paragraph" w:customStyle="1" w:styleId="PhotoCredit">
    <w:name w:val="Photo Credit"/>
    <w:basedOn w:val="CaptionDescriptive"/>
    <w:next w:val="BodyText"/>
    <w:qFormat/>
    <w:rsid w:val="00CC7BC7"/>
    <w:rPr>
      <w:i w:val="0"/>
      <w:sz w:val="14"/>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2771D"/>
    <w:pPr>
      <w:numPr>
        <w:numId w:val="27"/>
      </w:numPr>
      <w:tabs>
        <w:tab w:val="left" w:pos="454"/>
      </w:tabs>
      <w:ind w:left="454" w:hanging="227"/>
    </w:pPr>
  </w:style>
  <w:style w:type="character" w:customStyle="1" w:styleId="MyUnderline">
    <w:name w:val="MyUnderline"/>
    <w:uiPriority w:val="1"/>
    <w:rsid w:val="00F62FAC"/>
    <w:rPr>
      <w:u w:val="single"/>
      <w:lang w:eastAsia="en-AU"/>
    </w:rPr>
  </w:style>
  <w:style w:type="character" w:customStyle="1" w:styleId="MyBoldItalicsUnderline">
    <w:name w:val="MyBoldItalicsUnderline"/>
    <w:uiPriority w:val="1"/>
    <w:rsid w:val="00F62FAC"/>
    <w:rPr>
      <w:b/>
      <w:i/>
      <w:u w:val="single"/>
    </w:rPr>
  </w:style>
  <w:style w:type="character" w:customStyle="1" w:styleId="MyBoldUnderline">
    <w:name w:val="MyBoldUnderline"/>
    <w:uiPriority w:val="1"/>
    <w:qFormat/>
    <w:rsid w:val="00F62FAC"/>
    <w:rPr>
      <w:b/>
      <w:u w:val="single"/>
    </w:rPr>
  </w:style>
  <w:style w:type="character" w:customStyle="1" w:styleId="MyItalicsUnderline">
    <w:name w:val="MyItalicsUnderline"/>
    <w:uiPriority w:val="1"/>
    <w:rsid w:val="00F62FAC"/>
    <w:rPr>
      <w:i/>
      <w:u w:val="single"/>
    </w:rPr>
  </w:style>
  <w:style w:type="paragraph" w:customStyle="1" w:styleId="SmallBodyText">
    <w:name w:val="Small Body Text"/>
    <w:basedOn w:val="Normal"/>
    <w:qFormat/>
    <w:rsid w:val="00866308"/>
    <w:pPr>
      <w:spacing w:before="40" w:after="40" w:line="190" w:lineRule="atLeast"/>
      <w:ind w:right="113"/>
    </w:pPr>
    <w:rPr>
      <w:sz w:val="14"/>
    </w:rPr>
  </w:style>
  <w:style w:type="paragraph" w:customStyle="1" w:styleId="SmallBullet">
    <w:name w:val="Small Bullet"/>
    <w:basedOn w:val="SmallBodyText"/>
    <w:qFormat/>
    <w:rsid w:val="00242AB5"/>
    <w:pPr>
      <w:numPr>
        <w:numId w:val="29"/>
      </w:numPr>
    </w:pPr>
  </w:style>
  <w:style w:type="paragraph" w:customStyle="1" w:styleId="SmallHeading">
    <w:name w:val="Small Heading"/>
    <w:basedOn w:val="Normal"/>
    <w:next w:val="SmallBodyText"/>
    <w:qFormat/>
    <w:rsid w:val="001E5832"/>
    <w:pPr>
      <w:spacing w:before="100" w:after="20" w:line="170" w:lineRule="atLeast"/>
      <w:ind w:right="3119"/>
    </w:pPr>
    <w:rPr>
      <w:b/>
      <w:sz w:val="14"/>
    </w:rPr>
  </w:style>
  <w:style w:type="paragraph" w:customStyle="1" w:styleId="xWeb">
    <w:name w:val="xWeb"/>
    <w:basedOn w:val="Normal"/>
    <w:qFormat/>
    <w:rsid w:val="001C3B90"/>
    <w:pPr>
      <w:spacing w:line="240" w:lineRule="auto"/>
    </w:pPr>
    <w:rPr>
      <w:color w:val="636466" w:themeColor="accent2"/>
      <w:spacing w:val="-4"/>
      <w:sz w:val="36"/>
      <w:szCs w:val="42"/>
    </w:rPr>
  </w:style>
  <w:style w:type="paragraph" w:customStyle="1" w:styleId="DottedLine">
    <w:name w:val="Dotted Line"/>
    <w:next w:val="Normal"/>
    <w:uiPriority w:val="9"/>
    <w:rsid w:val="008F559C"/>
    <w:pPr>
      <w:pBdr>
        <w:top w:val="dotted" w:sz="12" w:space="1" w:color="B71F26" w:themeColor="text2"/>
      </w:pBdr>
      <w:spacing w:before="60" w:line="240" w:lineRule="auto"/>
      <w:ind w:right="57"/>
    </w:pPr>
    <w:rPr>
      <w:color w:val="auto"/>
      <w:sz w:val="4"/>
      <w:szCs w:val="8"/>
      <w:lang w:eastAsia="en-US"/>
    </w:rPr>
  </w:style>
  <w:style w:type="paragraph" w:customStyle="1" w:styleId="HeaderFirstPage">
    <w:name w:val="Header First Page"/>
    <w:basedOn w:val="Header"/>
    <w:next w:val="Header"/>
    <w:qFormat/>
    <w:rsid w:val="00151577"/>
    <w:pPr>
      <w:spacing w:after="2720"/>
    </w:pPr>
  </w:style>
  <w:style w:type="paragraph" w:customStyle="1" w:styleId="xPlaceholder">
    <w:name w:val="xPlaceholder"/>
    <w:next w:val="BodyText"/>
    <w:qFormat/>
    <w:rsid w:val="00151577"/>
    <w:pPr>
      <w:spacing w:after="500"/>
    </w:pPr>
    <w:rPr>
      <w:sz w:val="14"/>
    </w:rPr>
  </w:style>
  <w:style w:type="character" w:customStyle="1" w:styleId="HiddenText">
    <w:name w:val="Hidden Text"/>
    <w:basedOn w:val="DefaultParagraphFont"/>
    <w:uiPriority w:val="1"/>
    <w:qFormat/>
    <w:rsid w:val="00D73596"/>
    <w:rPr>
      <w:color w:val="FF0000"/>
      <w:sz w:val="20"/>
      <w:u w:val="dotted"/>
    </w:rPr>
  </w:style>
  <w:style w:type="character" w:customStyle="1" w:styleId="Heading1Char">
    <w:name w:val="Heading 1 Char"/>
    <w:basedOn w:val="DefaultParagraphFont"/>
    <w:link w:val="Heading1"/>
    <w:rsid w:val="00A13FED"/>
    <w:rPr>
      <w:b/>
      <w:bCs/>
      <w:color w:val="B71F26" w:themeColor="text2"/>
      <w:kern w:val="32"/>
      <w:sz w:val="40"/>
      <w:szCs w:val="32"/>
    </w:rPr>
  </w:style>
  <w:style w:type="character" w:customStyle="1" w:styleId="Heading2Char">
    <w:name w:val="Heading 2 Char"/>
    <w:basedOn w:val="DefaultParagraphFont"/>
    <w:link w:val="Heading2"/>
    <w:rsid w:val="00A13FED"/>
    <w:rPr>
      <w:b/>
      <w:bCs/>
      <w:iCs/>
      <w:color w:val="B71F26" w:themeColor="text2"/>
      <w:kern w:val="20"/>
      <w:sz w:val="26"/>
      <w:szCs w:val="28"/>
    </w:rPr>
  </w:style>
  <w:style w:type="character" w:customStyle="1" w:styleId="Heading3Char">
    <w:name w:val="Heading 3 Char"/>
    <w:basedOn w:val="DefaultParagraphFont"/>
    <w:link w:val="Heading3"/>
    <w:rsid w:val="00A13FED"/>
    <w:rPr>
      <w:b/>
      <w:szCs w:val="22"/>
    </w:rPr>
  </w:style>
  <w:style w:type="character" w:customStyle="1" w:styleId="BalloonTextChar">
    <w:name w:val="Balloon Text Char"/>
    <w:basedOn w:val="DefaultParagraphFont"/>
    <w:link w:val="BalloonText"/>
    <w:semiHidden/>
    <w:rsid w:val="00A13FED"/>
    <w:rPr>
      <w:rFonts w:ascii="Tahoma" w:hAnsi="Tahoma" w:cs="Tahoma"/>
      <w:sz w:val="16"/>
      <w:szCs w:val="16"/>
    </w:rPr>
  </w:style>
  <w:style w:type="paragraph" w:styleId="DocumentMap">
    <w:name w:val="Document Map"/>
    <w:basedOn w:val="Normal"/>
    <w:link w:val="DocumentMapChar"/>
    <w:uiPriority w:val="39"/>
    <w:rsid w:val="00A13FED"/>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39"/>
    <w:rsid w:val="00A13FED"/>
    <w:rPr>
      <w:rFonts w:ascii="Tahoma" w:hAnsi="Tahoma" w:cs="Tahoma"/>
      <w:sz w:val="16"/>
      <w:szCs w:val="16"/>
    </w:rPr>
  </w:style>
  <w:style w:type="paragraph" w:styleId="PlainText">
    <w:name w:val="Plain Text"/>
    <w:basedOn w:val="Normal"/>
    <w:link w:val="PlainTextChar"/>
    <w:uiPriority w:val="39"/>
    <w:rsid w:val="00A13FED"/>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39"/>
    <w:rsid w:val="00A13FED"/>
    <w:rPr>
      <w:rFonts w:ascii="Consolas" w:hAnsi="Consolas" w:cs="Consolas"/>
      <w:sz w:val="21"/>
      <w:szCs w:val="21"/>
    </w:rPr>
  </w:style>
  <w:style w:type="character" w:customStyle="1" w:styleId="A3">
    <w:name w:val="A3"/>
    <w:uiPriority w:val="99"/>
    <w:rsid w:val="00A13FED"/>
    <w:rPr>
      <w:rFonts w:cs="Frutiger 45 Light"/>
      <w:color w:val="221E1F"/>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Arial"/>
        <w:color w:val="000000" w:themeColor="text1"/>
        <w:lang w:val="en-AU" w:eastAsia="en-AU" w:bidi="ar-SA"/>
      </w:rPr>
    </w:rPrDefault>
    <w:pPrDefault>
      <w:pPr>
        <w:spacing w:line="24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toc 8" w:uiPriority="39"/>
    <w:lsdException w:name="toc 9" w:semiHidden="1" w:uiPriority="39"/>
    <w:lsdException w:name="annotation text" w:uiPriority="39"/>
    <w:lsdException w:name="header" w:uiPriority="99"/>
    <w:lsdException w:name="caption" w:semiHidden="1" w:unhideWhenUsed="1"/>
    <w:lsdException w:name="annotation reference" w:uiPriority="39"/>
    <w:lsdException w:name="List Bullet" w:qFormat="1"/>
    <w:lsdException w:name="List Number" w:qFormat="1"/>
    <w:lsdException w:name="List Bullet 2" w:qFormat="1"/>
    <w:lsdException w:name="List Number 2" w:qFormat="1"/>
    <w:lsdException w:name="List Number 3" w:qFormat="1"/>
    <w:lsdException w:name="Default Paragraph Font" w:uiPriority="1"/>
    <w:lsdException w:name="Body Text" w:qFormat="1"/>
    <w:lsdException w:name="List Continue" w:qFormat="1"/>
    <w:lsdException w:name="List Continue 2" w:qFormat="1"/>
    <w:lsdException w:name="Hyperlink" w:uiPriority="99"/>
    <w:lsdException w:name="Document Map" w:uiPriority="39"/>
    <w:lsdException w:name="Plain Text" w:uiPriority="39"/>
    <w:lsdException w:name="Normal (Web)" w:uiPriority="99"/>
    <w:lsdException w:name="annotation subject" w:uiPriority="39"/>
    <w:lsdException w:name="No List" w:uiPriority="99"/>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atentStyles>
  <w:style w:type="paragraph" w:default="1" w:styleId="Normal">
    <w:name w:val="Normal"/>
    <w:qFormat/>
    <w:rsid w:val="001E5832"/>
  </w:style>
  <w:style w:type="paragraph" w:styleId="Heading1">
    <w:name w:val="heading 1"/>
    <w:basedOn w:val="Normal"/>
    <w:next w:val="BodyText"/>
    <w:link w:val="Heading1Char"/>
    <w:qFormat/>
    <w:rsid w:val="003B05B5"/>
    <w:pPr>
      <w:keepNext/>
      <w:keepLines/>
      <w:numPr>
        <w:numId w:val="7"/>
      </w:numPr>
      <w:spacing w:before="300" w:after="240"/>
      <w:outlineLvl w:val="0"/>
    </w:pPr>
    <w:rPr>
      <w:b/>
      <w:bCs/>
      <w:color w:val="B71F26" w:themeColor="text2"/>
      <w:kern w:val="32"/>
      <w:sz w:val="40"/>
      <w:szCs w:val="32"/>
    </w:rPr>
  </w:style>
  <w:style w:type="paragraph" w:styleId="Heading2">
    <w:name w:val="heading 2"/>
    <w:basedOn w:val="Normal"/>
    <w:next w:val="BodyText"/>
    <w:link w:val="Heading2Char"/>
    <w:qFormat/>
    <w:rsid w:val="005071A3"/>
    <w:pPr>
      <w:keepNext/>
      <w:keepLines/>
      <w:numPr>
        <w:ilvl w:val="1"/>
        <w:numId w:val="7"/>
      </w:numPr>
      <w:tabs>
        <w:tab w:val="left" w:pos="1418"/>
        <w:tab w:val="left" w:pos="1701"/>
        <w:tab w:val="left" w:pos="1985"/>
      </w:tabs>
      <w:spacing w:before="240" w:after="100"/>
      <w:outlineLvl w:val="1"/>
    </w:pPr>
    <w:rPr>
      <w:b/>
      <w:bCs/>
      <w:iCs/>
      <w:color w:val="B71F26" w:themeColor="text2"/>
      <w:kern w:val="20"/>
      <w:sz w:val="26"/>
      <w:szCs w:val="28"/>
    </w:rPr>
  </w:style>
  <w:style w:type="paragraph" w:styleId="Heading3">
    <w:name w:val="heading 3"/>
    <w:basedOn w:val="Normal"/>
    <w:next w:val="BodyText"/>
    <w:link w:val="Heading3Char"/>
    <w:qFormat/>
    <w:rsid w:val="00B73397"/>
    <w:pPr>
      <w:keepNext/>
      <w:keepLines/>
      <w:numPr>
        <w:ilvl w:val="2"/>
        <w:numId w:val="7"/>
      </w:numPr>
      <w:tabs>
        <w:tab w:val="left" w:pos="1418"/>
        <w:tab w:val="left" w:pos="1701"/>
        <w:tab w:val="left" w:pos="1985"/>
      </w:tabs>
      <w:spacing w:before="200" w:after="60"/>
      <w:outlineLvl w:val="2"/>
    </w:pPr>
    <w:rPr>
      <w:b/>
      <w:szCs w:val="22"/>
    </w:rPr>
  </w:style>
  <w:style w:type="paragraph" w:styleId="Heading4">
    <w:name w:val="heading 4"/>
    <w:basedOn w:val="Normal"/>
    <w:next w:val="BodyText"/>
    <w:link w:val="Heading4Char"/>
    <w:qFormat/>
    <w:rsid w:val="00DC3086"/>
    <w:pPr>
      <w:keepNext/>
      <w:keepLines/>
      <w:tabs>
        <w:tab w:val="left" w:pos="1418"/>
        <w:tab w:val="left" w:pos="1701"/>
        <w:tab w:val="left" w:pos="1985"/>
      </w:tabs>
      <w:spacing w:before="200" w:after="60"/>
      <w:outlineLvl w:val="3"/>
    </w:pPr>
    <w:rPr>
      <w:rFonts w:asciiTheme="majorHAnsi" w:eastAsiaTheme="majorEastAsia" w:hAnsiTheme="majorHAnsi" w:cstheme="majorBidi"/>
      <w:b/>
      <w:bCs/>
      <w:i/>
      <w:iCs/>
      <w:color w:val="636366"/>
    </w:rPr>
  </w:style>
  <w:style w:type="paragraph" w:styleId="Heading5">
    <w:name w:val="heading 5"/>
    <w:basedOn w:val="Normal"/>
    <w:next w:val="BodyText"/>
    <w:link w:val="Heading5Char"/>
    <w:qFormat/>
    <w:rsid w:val="00A71437"/>
    <w:pPr>
      <w:keepNext/>
      <w:keepLines/>
      <w:spacing w:before="180" w:after="60"/>
      <w:outlineLvl w:val="4"/>
    </w:pPr>
    <w:rPr>
      <w:rFonts w:asciiTheme="majorHAnsi" w:eastAsiaTheme="majorEastAsia" w:hAnsiTheme="majorHAnsi" w:cstheme="majorBidi"/>
      <w:i/>
      <w:color w:val="636366"/>
    </w:rPr>
  </w:style>
  <w:style w:type="paragraph" w:styleId="Heading6">
    <w:name w:val="heading 6"/>
    <w:basedOn w:val="Normal"/>
    <w:next w:val="BodyText"/>
    <w:link w:val="Heading6Char"/>
    <w:qFormat/>
    <w:rsid w:val="004F43A1"/>
    <w:pPr>
      <w:keepNext/>
      <w:keepLines/>
      <w:spacing w:before="280" w:after="240"/>
      <w:outlineLvl w:val="5"/>
    </w:pPr>
    <w:rPr>
      <w:rFonts w:asciiTheme="majorHAnsi" w:eastAsiaTheme="majorEastAsia" w:hAnsiTheme="majorHAnsi" w:cstheme="majorBidi"/>
      <w:i/>
      <w:iCs/>
      <w:color w:val="B71F26"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sz w:val="22"/>
    </w:rPr>
  </w:style>
  <w:style w:type="paragraph" w:styleId="Heading8">
    <w:name w:val="heading 8"/>
    <w:aliases w:val="Appendix Title"/>
    <w:basedOn w:val="Normal"/>
    <w:next w:val="BodyText"/>
    <w:link w:val="Heading8Char"/>
    <w:semiHidden/>
    <w:rsid w:val="00325C0C"/>
    <w:pPr>
      <w:keepNext/>
      <w:keepLines/>
      <w:framePr w:w="11907" w:h="1985" w:hRule="exact" w:hSpace="11340" w:vSpace="284" w:wrap="around" w:vAnchor="page" w:hAnchor="page" w:yAlign="top"/>
      <w:numPr>
        <w:numId w:val="3"/>
      </w:numPr>
      <w:spacing w:before="1040" w:after="120"/>
      <w:ind w:right="1134"/>
      <w:outlineLvl w:val="7"/>
    </w:pPr>
    <w:rPr>
      <w:rFonts w:asciiTheme="majorHAnsi" w:eastAsiaTheme="majorEastAsia" w:hAnsiTheme="majorHAnsi" w:cstheme="majorBidi"/>
      <w:b/>
      <w:color w:val="B71F26" w:themeColor="text2"/>
      <w:sz w:val="40"/>
    </w:rPr>
  </w:style>
  <w:style w:type="paragraph" w:styleId="Heading9">
    <w:name w:val="heading 9"/>
    <w:aliases w:val="Appendix Heading 1"/>
    <w:basedOn w:val="Normal"/>
    <w:next w:val="BodyText"/>
    <w:link w:val="Heading9Char"/>
    <w:semiHidden/>
    <w:rsid w:val="000570E5"/>
    <w:pPr>
      <w:keepNext/>
      <w:keepLines/>
      <w:pageBreakBefore/>
      <w:numPr>
        <w:ilvl w:val="1"/>
        <w:numId w:val="3"/>
      </w:numPr>
      <w:tabs>
        <w:tab w:val="left" w:pos="1559"/>
        <w:tab w:val="left" w:pos="1843"/>
        <w:tab w:val="left" w:pos="2126"/>
        <w:tab w:val="left" w:pos="2410"/>
      </w:tabs>
      <w:spacing w:before="240" w:after="100"/>
      <w:outlineLvl w:val="8"/>
    </w:pPr>
    <w:rPr>
      <w:b/>
      <w:color w:val="B71F26" w:themeColor="text2"/>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61E6"/>
    <w:pPr>
      <w:spacing w:line="240" w:lineRule="auto"/>
    </w:pPr>
    <w:rPr>
      <w:color w:val="auto"/>
    </w:rPr>
  </w:style>
  <w:style w:type="paragraph" w:styleId="Footer">
    <w:name w:val="footer"/>
    <w:basedOn w:val="Normal"/>
    <w:link w:val="FooterChar"/>
    <w:rsid w:val="00235C2D"/>
    <w:pPr>
      <w:spacing w:line="240" w:lineRule="auto"/>
    </w:pPr>
    <w:rPr>
      <w:sz w:val="14"/>
    </w:rPr>
  </w:style>
  <w:style w:type="character" w:styleId="PageNumber">
    <w:name w:val="page number"/>
    <w:basedOn w:val="DefaultParagraphFont"/>
    <w:semiHidden/>
    <w:rsid w:val="003C3BC2"/>
    <w:rPr>
      <w:rFonts w:ascii="Arial" w:hAnsi="Arial"/>
      <w:b/>
      <w:color w:val="auto"/>
      <w:sz w:val="16"/>
    </w:rPr>
  </w:style>
  <w:style w:type="paragraph" w:customStyle="1" w:styleId="FooterFirstPage">
    <w:name w:val="Footer First Page"/>
    <w:basedOn w:val="Footer"/>
    <w:qFormat/>
    <w:rsid w:val="0053126C"/>
    <w:pPr>
      <w:spacing w:before="1200"/>
    </w:pPr>
  </w:style>
  <w:style w:type="table" w:styleId="TableGrid">
    <w:name w:val="Table Grid"/>
    <w:basedOn w:val="TableNormal"/>
    <w:rsid w:val="005B7246"/>
    <w:pPr>
      <w:spacing w:before="120" w:after="120" w:line="220" w:lineRule="atLeast"/>
      <w:ind w:left="113" w:right="113"/>
    </w:pPr>
    <w:rPr>
      <w:rFonts w:ascii="Arial" w:hAnsi="Arial" w:cs="Times New Roman"/>
    </w:rPr>
    <w:tblPr>
      <w:tblStyleColBandSize w:val="1"/>
      <w:tblBorders>
        <w:top w:val="single" w:sz="8" w:space="0" w:color="B71F26" w:themeColor="text2"/>
        <w:bottom w:val="single" w:sz="8" w:space="0" w:color="B71F26" w:themeColor="text2"/>
        <w:insideH w:val="single" w:sz="8" w:space="0" w:color="B71F26" w:themeColor="text2"/>
      </w:tblBorders>
      <w:tblCellMar>
        <w:left w:w="0" w:type="dxa"/>
        <w:right w:w="0" w:type="dxa"/>
      </w:tblCellMar>
    </w:tblPr>
    <w:tblStylePr w:type="firstRow">
      <w:pPr>
        <w:wordWrap/>
        <w:spacing w:beforeLines="0" w:before="130" w:beforeAutospacing="0" w:afterLines="0" w:after="130" w:afterAutospacing="0" w:line="220" w:lineRule="atLeast"/>
        <w:jc w:val="left"/>
      </w:pPr>
      <w:rPr>
        <w:rFonts w:ascii="Arial" w:hAnsi="Arial"/>
        <w:b w:val="0"/>
        <w:color w:val="000000" w:themeColor="text1"/>
        <w:sz w:val="18"/>
      </w:rPr>
      <w:tblPr/>
      <w:tcPr>
        <w:tcBorders>
          <w:top w:val="nil"/>
          <w:left w:val="nil"/>
          <w:bottom w:val="single" w:sz="8" w:space="0" w:color="B71F26" w:themeColor="text2"/>
          <w:right w:val="nil"/>
          <w:insideH w:val="nil"/>
          <w:insideV w:val="nil"/>
          <w:tl2br w:val="nil"/>
          <w:tr2bl w:val="nil"/>
        </w:tcBorders>
        <w:shd w:val="clear" w:color="auto" w:fill="C7584A" w:themeFill="accent1"/>
      </w:tcPr>
    </w:tblStylePr>
    <w:tblStylePr w:type="lastRow">
      <w:rPr>
        <w:b/>
      </w:rPr>
    </w:tblStylePr>
    <w:tblStylePr w:type="lastCol">
      <w:pPr>
        <w:jc w:val="right"/>
      </w:pPr>
    </w:tblStylePr>
    <w:tblStylePr w:type="band1Vert">
      <w:tblPr/>
      <w:tcPr>
        <w:shd w:val="clear" w:color="auto" w:fill="F5E1D9" w:themeFill="background2"/>
      </w:tcPr>
    </w:tblStylePr>
    <w:tblStylePr w:type="nwCell">
      <w:pPr>
        <w:jc w:val="left"/>
      </w:pPr>
      <w:tblPr/>
      <w:tcPr>
        <w:vAlign w:val="center"/>
      </w:tcPr>
    </w:tblStylePr>
  </w:style>
  <w:style w:type="character" w:customStyle="1" w:styleId="FooterChar">
    <w:name w:val="Footer Char"/>
    <w:basedOn w:val="DefaultParagraphFont"/>
    <w:link w:val="Footer"/>
    <w:rsid w:val="00235C2D"/>
    <w:rPr>
      <w:sz w:val="14"/>
    </w:rPr>
  </w:style>
  <w:style w:type="paragraph" w:customStyle="1" w:styleId="PageNumberEven">
    <w:name w:val="Page Number Even"/>
    <w:basedOn w:val="PageNumberOdd"/>
    <w:semiHidden/>
    <w:rsid w:val="00B3050B"/>
    <w:pPr>
      <w:framePr w:hSpace="181" w:wrap="around" w:vAnchor="page" w:hAnchor="page" w:yAlign="bottom"/>
      <w:jc w:val="left"/>
    </w:pPr>
  </w:style>
  <w:style w:type="paragraph" w:customStyle="1" w:styleId="FootnoteSeparator">
    <w:name w:val="Footnote Separator"/>
    <w:basedOn w:val="Normal"/>
    <w:unhideWhenUsed/>
    <w:rsid w:val="00B876CB"/>
    <w:pPr>
      <w:pBdr>
        <w:top w:val="dotted" w:sz="8" w:space="0" w:color="000000" w:themeColor="text1"/>
      </w:pBdr>
      <w:spacing w:before="120" w:line="120" w:lineRule="exact"/>
    </w:pPr>
    <w:rPr>
      <w:sz w:val="14"/>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C96D6C"/>
    <w:pPr>
      <w:numPr>
        <w:ilvl w:val="1"/>
        <w:numId w:val="4"/>
      </w:numPr>
      <w:spacing w:before="180" w:after="100" w:afterAutospacing="1"/>
    </w:pPr>
  </w:style>
  <w:style w:type="paragraph" w:styleId="ListNumber3">
    <w:name w:val="List Number 3"/>
    <w:basedOn w:val="Normal"/>
    <w:qFormat/>
    <w:rsid w:val="00C96D6C"/>
    <w:pPr>
      <w:numPr>
        <w:ilvl w:val="2"/>
        <w:numId w:val="4"/>
      </w:numPr>
      <w:spacing w:before="180" w:after="100" w:afterAutospacing="1"/>
    </w:pPr>
  </w:style>
  <w:style w:type="numbering" w:styleId="1ai">
    <w:name w:val="Outline List 1"/>
    <w:basedOn w:val="NoList"/>
    <w:rsid w:val="00606818"/>
    <w:pPr>
      <w:numPr>
        <w:numId w:val="1"/>
      </w:numPr>
    </w:pPr>
  </w:style>
  <w:style w:type="paragraph" w:styleId="BalloonText">
    <w:name w:val="Balloon Text"/>
    <w:basedOn w:val="Normal"/>
    <w:link w:val="BalloonTextChar"/>
    <w:semiHidden/>
    <w:unhideWhenUsed/>
    <w:rsid w:val="00606818"/>
    <w:rPr>
      <w:rFonts w:ascii="Tahoma" w:hAnsi="Tahoma" w:cs="Tahoma"/>
      <w:sz w:val="16"/>
      <w:szCs w:val="16"/>
    </w:rPr>
  </w:style>
  <w:style w:type="character" w:customStyle="1" w:styleId="HeaderChar">
    <w:name w:val="Header Char"/>
    <w:basedOn w:val="DefaultParagraphFont"/>
    <w:link w:val="Header"/>
    <w:uiPriority w:val="99"/>
    <w:rsid w:val="004561E6"/>
    <w:rPr>
      <w:color w:val="auto"/>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qFormat/>
    <w:rsid w:val="001E4751"/>
    <w:pPr>
      <w:spacing w:before="0" w:after="0"/>
    </w:pPr>
  </w:style>
  <w:style w:type="paragraph" w:styleId="BodyText">
    <w:name w:val="Body Text"/>
    <w:aliases w:val="(Alt+1),Body Text Char Char Char Char,Body Text Char1,Body Text Char Char,Body Text Char Char Char Char Char1 Char,Body Text Char Char Char Char Char1,Body Text Char2 Char Char,(Alt+1) Char Char Char,Body Text Char2 Char,block,b"/>
    <w:basedOn w:val="Normal"/>
    <w:link w:val="BodyTextChar"/>
    <w:qFormat/>
    <w:rsid w:val="00A13FED"/>
    <w:pPr>
      <w:spacing w:before="60" w:after="120"/>
    </w:pPr>
    <w:rPr>
      <w:rFonts w:ascii="Arial" w:hAnsi="Arial" w:cs="Times New Roman"/>
      <w:sz w:val="19"/>
      <w:lang w:eastAsia="en-US"/>
    </w:rPr>
  </w:style>
  <w:style w:type="character" w:customStyle="1" w:styleId="BodyTextChar">
    <w:name w:val="Body Text Char"/>
    <w:aliases w:val="(Alt+1) Char,Body Text Char Char Char Char Char,Body Text Char1 Char,Body Text Char Char Char,Body Text Char Char Char Char Char1 Char Char,Body Text Char Char Char Char Char1 Char1,Body Text Char2 Char Char Char,block Char,b Char"/>
    <w:basedOn w:val="DefaultParagraphFont"/>
    <w:link w:val="BodyText"/>
    <w:rsid w:val="00A13FED"/>
    <w:rPr>
      <w:rFonts w:ascii="Arial" w:hAnsi="Arial" w:cs="Times New Roman"/>
      <w:sz w:val="19"/>
      <w:lang w:eastAsia="en-US"/>
    </w:rPr>
  </w:style>
  <w:style w:type="paragraph" w:customStyle="1" w:styleId="Footnotes">
    <w:name w:val="Footnotes"/>
    <w:basedOn w:val="Normal"/>
    <w:rsid w:val="00CC7BC7"/>
    <w:pPr>
      <w:keepLines/>
      <w:numPr>
        <w:numId w:val="6"/>
      </w:numPr>
      <w:spacing w:before="60" w:after="100" w:afterAutospacing="1" w:line="240" w:lineRule="auto"/>
    </w:pPr>
    <w:rPr>
      <w:sz w:val="14"/>
    </w:rPr>
  </w:style>
  <w:style w:type="paragraph" w:customStyle="1" w:styleId="TableHeadingLeft">
    <w:name w:val="Table Heading Left"/>
    <w:basedOn w:val="TableTextLeft"/>
    <w:qFormat/>
    <w:rsid w:val="008423CE"/>
    <w:pPr>
      <w:keepNext/>
      <w:keepLines/>
    </w:pPr>
    <w:rPr>
      <w:b/>
      <w:color w:val="auto"/>
    </w:rPr>
  </w:style>
  <w:style w:type="character" w:customStyle="1" w:styleId="Superscript">
    <w:name w:val="Superscript"/>
    <w:rsid w:val="0045714E"/>
    <w:rPr>
      <w:vertAlign w:val="superscript"/>
    </w:rPr>
  </w:style>
  <w:style w:type="character" w:styleId="Hyperlink">
    <w:name w:val="Hyperlink"/>
    <w:basedOn w:val="DefaultParagraphFont"/>
    <w:uiPriority w:val="99"/>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2D5767"/>
    <w:pPr>
      <w:keepNext/>
      <w:spacing w:before="360" w:after="240" w:line="240" w:lineRule="auto"/>
    </w:pPr>
    <w:rPr>
      <w:b/>
      <w:bCs/>
      <w:color w:val="636466" w:themeColor="accent2"/>
    </w:rPr>
  </w:style>
  <w:style w:type="character" w:styleId="FootnoteReference">
    <w:name w:val="footnote reference"/>
    <w:basedOn w:val="DefaultParagraphFont"/>
    <w:rsid w:val="00810B9B"/>
    <w:rPr>
      <w:color w:val="000000" w:themeColor="text1"/>
      <w:vertAlign w:val="superscript"/>
    </w:rPr>
  </w:style>
  <w:style w:type="paragraph" w:styleId="FootnoteText">
    <w:name w:val="footnote text"/>
    <w:basedOn w:val="Normal"/>
    <w:link w:val="FootnoteTextChar"/>
    <w:rsid w:val="008F5280"/>
    <w:pPr>
      <w:tabs>
        <w:tab w:val="left" w:pos="284"/>
      </w:tabs>
      <w:spacing w:after="60" w:line="240" w:lineRule="auto"/>
      <w:ind w:left="284" w:hanging="284"/>
    </w:pPr>
    <w:rPr>
      <w:kern w:val="16"/>
      <w:sz w:val="14"/>
    </w:rPr>
  </w:style>
  <w:style w:type="character" w:customStyle="1" w:styleId="FootnoteTextChar">
    <w:name w:val="Footnote Text Char"/>
    <w:basedOn w:val="DefaultParagraphFont"/>
    <w:link w:val="FootnoteText"/>
    <w:rsid w:val="008F5280"/>
    <w:rPr>
      <w:kern w:val="16"/>
      <w:sz w:val="14"/>
    </w:rPr>
  </w:style>
  <w:style w:type="paragraph" w:styleId="ListBullet">
    <w:name w:val="List Bullet"/>
    <w:basedOn w:val="Normal"/>
    <w:unhideWhenUsed/>
    <w:qFormat/>
    <w:rsid w:val="004D4063"/>
    <w:pPr>
      <w:numPr>
        <w:numId w:val="8"/>
      </w:numPr>
      <w:spacing w:before="120" w:after="120"/>
    </w:pPr>
  </w:style>
  <w:style w:type="paragraph" w:styleId="ListBullet2">
    <w:name w:val="List Bullet 2"/>
    <w:basedOn w:val="ListBullet"/>
    <w:unhideWhenUsed/>
    <w:qFormat/>
    <w:rsid w:val="004D4063"/>
    <w:pPr>
      <w:numPr>
        <w:ilvl w:val="1"/>
      </w:numPr>
    </w:pPr>
    <w:rPr>
      <w:szCs w:val="22"/>
    </w:r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link w:val="SubtitleChar"/>
    <w:rsid w:val="00BC1BF0"/>
    <w:pPr>
      <w:numPr>
        <w:ilvl w:val="1"/>
      </w:numPr>
      <w:spacing w:line="400" w:lineRule="exact"/>
      <w:contextualSpacing/>
    </w:pPr>
    <w:rPr>
      <w:rFonts w:asciiTheme="majorHAnsi" w:eastAsiaTheme="majorEastAsia" w:hAnsiTheme="majorHAnsi" w:cstheme="majorBidi"/>
      <w:iCs/>
      <w:color w:val="FFFFFF"/>
      <w:sz w:val="36"/>
      <w:szCs w:val="24"/>
    </w:rPr>
  </w:style>
  <w:style w:type="character" w:customStyle="1" w:styleId="SubtitleChar">
    <w:name w:val="Subtitle Char"/>
    <w:basedOn w:val="DefaultParagraphFont"/>
    <w:link w:val="Subtitle"/>
    <w:rsid w:val="00BC1BF0"/>
    <w:rPr>
      <w:rFonts w:asciiTheme="majorHAnsi" w:eastAsiaTheme="majorEastAsia" w:hAnsiTheme="majorHAnsi" w:cstheme="majorBidi"/>
      <w:iCs/>
      <w:color w:val="FFFFFF"/>
      <w:sz w:val="36"/>
      <w:szCs w:val="24"/>
    </w:rPr>
  </w:style>
  <w:style w:type="paragraph" w:customStyle="1" w:styleId="TableTextLeft">
    <w:name w:val="Table Text Left"/>
    <w:basedOn w:val="Normal"/>
    <w:qFormat/>
    <w:rsid w:val="005310F3"/>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paragraph" w:customStyle="1" w:styleId="PageNumberOdd">
    <w:name w:val="Page Number Odd"/>
    <w:semiHidden/>
    <w:rsid w:val="0069749C"/>
    <w:pPr>
      <w:ind w:right="57"/>
      <w:jc w:val="right"/>
    </w:pPr>
    <w:rPr>
      <w:b/>
      <w:color w:val="B71F26" w:themeColor="text2"/>
      <w:sz w:val="14"/>
      <w:szCs w:val="28"/>
    </w:r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rsid w:val="00236737"/>
    <w:pPr>
      <w:keepNext/>
      <w:spacing w:before="120" w:after="20" w:line="240" w:lineRule="auto"/>
    </w:pPr>
  </w:style>
  <w:style w:type="character" w:customStyle="1" w:styleId="Heading4Char">
    <w:name w:val="Heading 4 Char"/>
    <w:basedOn w:val="DefaultParagraphFont"/>
    <w:link w:val="Heading4"/>
    <w:rsid w:val="00DC3086"/>
    <w:rPr>
      <w:rFonts w:asciiTheme="majorHAnsi" w:eastAsiaTheme="majorEastAsia" w:hAnsiTheme="majorHAnsi" w:cstheme="majorBidi"/>
      <w:b/>
      <w:bCs/>
      <w:i/>
      <w:iCs/>
      <w:color w:val="636366"/>
    </w:rPr>
  </w:style>
  <w:style w:type="paragraph" w:styleId="Title">
    <w:name w:val="Title"/>
    <w:basedOn w:val="Normal"/>
    <w:link w:val="TitleChar"/>
    <w:rsid w:val="00E0747F"/>
    <w:pPr>
      <w:spacing w:after="240" w:line="740" w:lineRule="exact"/>
      <w:contextualSpacing/>
    </w:pPr>
    <w:rPr>
      <w:rFonts w:asciiTheme="majorHAnsi" w:eastAsiaTheme="majorEastAsia" w:hAnsiTheme="majorHAnsi" w:cstheme="majorBidi"/>
      <w:color w:val="FFFFFF"/>
      <w:spacing w:val="-4"/>
      <w:sz w:val="72"/>
      <w:szCs w:val="52"/>
    </w:rPr>
  </w:style>
  <w:style w:type="character" w:customStyle="1" w:styleId="TitleChar">
    <w:name w:val="Title Char"/>
    <w:basedOn w:val="DefaultParagraphFont"/>
    <w:link w:val="Title"/>
    <w:rsid w:val="00E0747F"/>
    <w:rPr>
      <w:rFonts w:asciiTheme="majorHAnsi" w:eastAsiaTheme="majorEastAsia" w:hAnsiTheme="majorHAnsi" w:cstheme="majorBidi"/>
      <w:color w:val="FFFFFF"/>
      <w:spacing w:val="-4"/>
      <w:sz w:val="72"/>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semiHidden/>
    <w:rsid w:val="008F0B33"/>
    <w:pPr>
      <w:tabs>
        <w:tab w:val="right" w:leader="dot" w:pos="9582"/>
      </w:tabs>
      <w:spacing w:before="120" w:after="60"/>
      <w:ind w:right="851"/>
    </w:pPr>
    <w:rPr>
      <w:b/>
      <w:noProof/>
      <w:szCs w:val="24"/>
    </w:rPr>
  </w:style>
  <w:style w:type="paragraph" w:styleId="TOCHeading">
    <w:name w:val="TOC Heading"/>
    <w:basedOn w:val="Normal"/>
    <w:semiHidden/>
    <w:rsid w:val="00CD3CEB"/>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B71F26" w:themeColor="text2"/>
      <w:sz w:val="40"/>
      <w:szCs w:val="40"/>
    </w:rPr>
  </w:style>
  <w:style w:type="paragraph" w:styleId="TOC2">
    <w:name w:val="toc 2"/>
    <w:basedOn w:val="Normal"/>
    <w:next w:val="Normal"/>
    <w:semiHidden/>
    <w:rsid w:val="008F0B33"/>
    <w:pPr>
      <w:tabs>
        <w:tab w:val="right" w:leader="dot" w:pos="9582"/>
      </w:tabs>
      <w:spacing w:before="120" w:after="60"/>
      <w:ind w:right="851"/>
    </w:pPr>
    <w:rPr>
      <w:b/>
      <w:noProof/>
      <w:color w:val="636466" w:themeColor="accent2"/>
      <w:szCs w:val="28"/>
    </w:rPr>
  </w:style>
  <w:style w:type="paragraph" w:styleId="TOC3">
    <w:name w:val="toc 3"/>
    <w:basedOn w:val="Normal"/>
    <w:next w:val="Normal"/>
    <w:semiHidden/>
    <w:rsid w:val="008F0B33"/>
    <w:pPr>
      <w:tabs>
        <w:tab w:val="right" w:leader="dot" w:pos="9582"/>
      </w:tabs>
      <w:spacing w:before="60" w:after="60"/>
      <w:ind w:right="851"/>
    </w:pPr>
    <w:rPr>
      <w:rFonts w:eastAsiaTheme="minorEastAsia" w:cstheme="minorBidi"/>
      <w:b/>
      <w:noProof/>
      <w:color w:val="939598" w:themeColor="accent4"/>
      <w:szCs w:val="22"/>
    </w:rPr>
  </w:style>
  <w:style w:type="paragraph" w:styleId="TOC4">
    <w:name w:val="toc 4"/>
    <w:basedOn w:val="Normal"/>
    <w:semiHidden/>
    <w:rsid w:val="002D5767"/>
    <w:pPr>
      <w:tabs>
        <w:tab w:val="right" w:leader="dot" w:pos="9582"/>
      </w:tabs>
      <w:spacing w:before="60" w:after="60"/>
      <w:ind w:right="851"/>
    </w:pPr>
    <w:rPr>
      <w:noProof/>
      <w:color w:val="636466" w:themeColor="accent2"/>
    </w:rPr>
  </w:style>
  <w:style w:type="paragraph" w:styleId="TableofFigures">
    <w:name w:val="table of figures"/>
    <w:basedOn w:val="Normal"/>
    <w:next w:val="Normal"/>
    <w:rsid w:val="00C26C8E"/>
    <w:pPr>
      <w:tabs>
        <w:tab w:val="right" w:leader="dot" w:pos="9582"/>
      </w:tabs>
      <w:spacing w:before="60"/>
      <w:ind w:right="851"/>
    </w:pPr>
  </w:style>
  <w:style w:type="paragraph" w:customStyle="1" w:styleId="TOFHeading">
    <w:name w:val="TOF Heading"/>
    <w:basedOn w:val="Normal"/>
    <w:semiHidden/>
    <w:rsid w:val="00306796"/>
    <w:pPr>
      <w:keepNext/>
      <w:tabs>
        <w:tab w:val="left" w:pos="2268"/>
      </w:tabs>
      <w:spacing w:before="240" w:after="60"/>
    </w:pPr>
    <w:rPr>
      <w:b/>
      <w:color w:val="B71F26"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semiHidden/>
    <w:rsid w:val="001E5832"/>
    <w:rPr>
      <w:b/>
      <w:color w:val="B71F26" w:themeColor="text2"/>
      <w:sz w:val="26"/>
      <w:szCs w:val="22"/>
    </w:rPr>
  </w:style>
  <w:style w:type="paragraph" w:customStyle="1" w:styleId="AppendixHeading3">
    <w:name w:val="Appendix Heading 3"/>
    <w:basedOn w:val="Normal"/>
    <w:next w:val="BodyText"/>
    <w:uiPriority w:val="1"/>
    <w:semiHidden/>
    <w:rsid w:val="002D5767"/>
    <w:pPr>
      <w:keepNext/>
      <w:keepLines/>
      <w:tabs>
        <w:tab w:val="left" w:pos="1559"/>
        <w:tab w:val="left" w:pos="1843"/>
        <w:tab w:val="left" w:pos="2126"/>
        <w:tab w:val="left" w:pos="2410"/>
        <w:tab w:val="left" w:pos="6804"/>
      </w:tabs>
      <w:spacing w:before="200" w:after="60"/>
    </w:pPr>
    <w:rPr>
      <w:rFonts w:asciiTheme="majorHAnsi" w:hAnsiTheme="majorHAnsi"/>
      <w:b/>
      <w:i/>
      <w:color w:val="636466" w:themeColor="accent2"/>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semiHidden/>
    <w:rsid w:val="00807FD2"/>
    <w:pPr>
      <w:tabs>
        <w:tab w:val="right" w:pos="9582"/>
      </w:tabs>
      <w:spacing w:before="240" w:after="60"/>
      <w:ind w:right="851"/>
    </w:pPr>
    <w:rPr>
      <w:b/>
      <w:color w:val="B71F26"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EF682B"/>
    <w:pPr>
      <w:tabs>
        <w:tab w:val="right" w:leader="dot" w:pos="9582"/>
      </w:tabs>
      <w:spacing w:before="120" w:after="60"/>
      <w:ind w:right="851"/>
    </w:pPr>
    <w:rPr>
      <w:b/>
      <w:color w:val="auto"/>
    </w:rPr>
  </w:style>
  <w:style w:type="character" w:customStyle="1" w:styleId="Bold">
    <w:name w:val="Bold"/>
    <w:rsid w:val="00EE3D13"/>
    <w:rPr>
      <w:b/>
    </w:rPr>
  </w:style>
  <w:style w:type="paragraph" w:customStyle="1" w:styleId="xContactDetails">
    <w:name w:val="xContact Details"/>
    <w:basedOn w:val="TableTextLeft"/>
    <w:uiPriority w:val="3"/>
    <w:semiHidden/>
    <w:rsid w:val="00DB2F5C"/>
    <w:pPr>
      <w:framePr w:hSpace="181" w:wrap="around" w:hAnchor="margin" w:x="3913" w:yAlign="bottom"/>
      <w:spacing w:before="40"/>
      <w:contextualSpacing/>
      <w:suppressOverlap/>
    </w:pPr>
    <w:rPr>
      <w:sz w:val="16"/>
    </w:rPr>
  </w:style>
  <w:style w:type="paragraph" w:customStyle="1" w:styleId="xEntityDetails">
    <w:name w:val="xEntity Details"/>
    <w:basedOn w:val="xContactDetails"/>
    <w:uiPriority w:val="3"/>
    <w:semiHidden/>
    <w:rsid w:val="00537024"/>
    <w:pPr>
      <w:framePr w:wrap="around"/>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1"/>
    <w:semiHidden/>
    <w:rsid w:val="00765F49"/>
    <w:pPr>
      <w:keepNext/>
      <w:keepLines/>
      <w:numPr>
        <w:ilvl w:val="2"/>
        <w:numId w:val="3"/>
      </w:numPr>
      <w:tabs>
        <w:tab w:val="left" w:pos="1559"/>
        <w:tab w:val="left" w:pos="1843"/>
        <w:tab w:val="left" w:pos="2126"/>
        <w:tab w:val="left" w:pos="2410"/>
      </w:tabs>
      <w:spacing w:before="200" w:after="60"/>
    </w:pPr>
    <w:rPr>
      <w:b/>
      <w:color w:val="auto"/>
    </w:rPr>
  </w:style>
  <w:style w:type="character" w:customStyle="1" w:styleId="Heading8Char">
    <w:name w:val="Heading 8 Char"/>
    <w:aliases w:val="Appendix Title Char"/>
    <w:basedOn w:val="DefaultParagraphFont"/>
    <w:link w:val="Heading8"/>
    <w:semiHidden/>
    <w:rsid w:val="001E5832"/>
    <w:rPr>
      <w:rFonts w:asciiTheme="majorHAnsi" w:eastAsiaTheme="majorEastAsia" w:hAnsiTheme="majorHAnsi" w:cstheme="majorBidi"/>
      <w:b/>
      <w:color w:val="B71F26"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rsid w:val="00644027"/>
    <w:rPr>
      <w:b/>
      <w:bCs/>
      <w:i/>
      <w:iCs/>
      <w:color w:val="auto"/>
    </w:rPr>
  </w:style>
  <w:style w:type="character" w:customStyle="1" w:styleId="Heading6Char">
    <w:name w:val="Heading 6 Char"/>
    <w:basedOn w:val="DefaultParagraphFont"/>
    <w:link w:val="Heading6"/>
    <w:rsid w:val="004F43A1"/>
    <w:rPr>
      <w:rFonts w:asciiTheme="majorHAnsi" w:eastAsiaTheme="majorEastAsia" w:hAnsiTheme="majorHAnsi" w:cstheme="majorBidi"/>
      <w:i/>
      <w:iCs/>
      <w:color w:val="B71F26" w:themeColor="text2"/>
      <w:sz w:val="20"/>
    </w:rPr>
  </w:style>
  <w:style w:type="character" w:customStyle="1" w:styleId="Heading5Char">
    <w:name w:val="Heading 5 Char"/>
    <w:basedOn w:val="DefaultParagraphFont"/>
    <w:link w:val="Heading5"/>
    <w:rsid w:val="00A71437"/>
    <w:rPr>
      <w:rFonts w:asciiTheme="majorHAnsi" w:eastAsiaTheme="majorEastAsia" w:hAnsiTheme="majorHAnsi" w:cstheme="majorBidi"/>
      <w:i/>
      <w:color w:val="636366"/>
    </w:rPr>
  </w:style>
  <w:style w:type="paragraph" w:styleId="BlockText">
    <w:name w:val="Block Text"/>
    <w:basedOn w:val="Normal"/>
    <w:semiHidden/>
    <w:unhideWhenUsed/>
    <w:rsid w:val="0049165E"/>
    <w:pPr>
      <w:pBdr>
        <w:top w:val="single" w:sz="2" w:space="10" w:color="C7584A" w:themeColor="accent1" w:frame="1"/>
        <w:left w:val="single" w:sz="2" w:space="10" w:color="C7584A" w:themeColor="accent1" w:frame="1"/>
        <w:bottom w:val="single" w:sz="2" w:space="10" w:color="C7584A" w:themeColor="accent1" w:frame="1"/>
        <w:right w:val="single" w:sz="2" w:space="10" w:color="C7584A" w:themeColor="accent1" w:frame="1"/>
      </w:pBdr>
      <w:ind w:left="1152" w:right="1152"/>
    </w:pPr>
    <w:rPr>
      <w:rFonts w:eastAsiaTheme="minorEastAsia" w:cstheme="minorBidi"/>
      <w:i/>
      <w:iCs/>
      <w:color w:val="B71F26" w:themeColor="text2"/>
    </w:rPr>
  </w:style>
  <w:style w:type="paragraph" w:styleId="IntenseQuote">
    <w:name w:val="Intense Quote"/>
    <w:basedOn w:val="Normal"/>
    <w:next w:val="Normal"/>
    <w:link w:val="IntenseQuoteChar"/>
    <w:rsid w:val="00315585"/>
    <w:pPr>
      <w:pBdr>
        <w:bottom w:val="single" w:sz="4" w:space="4" w:color="C7584A" w:themeColor="accent1"/>
      </w:pBdr>
      <w:spacing w:before="200" w:after="280"/>
      <w:ind w:left="936" w:right="936"/>
    </w:pPr>
    <w:rPr>
      <w:b/>
      <w:bCs/>
      <w:i/>
      <w:iCs/>
      <w:color w:val="F5E1D9" w:themeColor="background2"/>
    </w:rPr>
  </w:style>
  <w:style w:type="character" w:customStyle="1" w:styleId="IntenseQuoteChar">
    <w:name w:val="Intense Quote Char"/>
    <w:basedOn w:val="DefaultParagraphFont"/>
    <w:link w:val="IntenseQuote"/>
    <w:rsid w:val="00F31C91"/>
    <w:rPr>
      <w:rFonts w:ascii="Arial" w:hAnsi="Arial" w:cs="Times New Roman"/>
      <w:b/>
      <w:bCs/>
      <w:i/>
      <w:iCs/>
      <w:color w:val="F5E1D9"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Source">
    <w:name w:val="Source"/>
    <w:basedOn w:val="Normal"/>
    <w:next w:val="BodyText"/>
    <w:rsid w:val="00CC7BC7"/>
    <w:pPr>
      <w:spacing w:before="60" w:after="60" w:line="240" w:lineRule="auto"/>
    </w:pPr>
    <w:rPr>
      <w:b/>
      <w:i/>
      <w:color w:val="636466" w:themeColor="accent2"/>
      <w:sz w:val="14"/>
    </w:rPr>
  </w:style>
  <w:style w:type="paragraph" w:customStyle="1" w:styleId="IntroFeatureText">
    <w:name w:val="Intro/Feature Text"/>
    <w:basedOn w:val="Normal"/>
    <w:next w:val="BodyText"/>
    <w:qFormat/>
    <w:rsid w:val="00CE713D"/>
    <w:pPr>
      <w:spacing w:after="180" w:line="300" w:lineRule="atLeast"/>
    </w:pPr>
    <w:rPr>
      <w:color w:val="B71F26" w:themeColor="text2"/>
      <w:spacing w:val="-2"/>
      <w:sz w:val="24"/>
    </w:rPr>
  </w:style>
  <w:style w:type="character" w:customStyle="1" w:styleId="BoldAndItalics">
    <w:name w:val="Bold And Italics"/>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CC7BC7"/>
    <w:pPr>
      <w:spacing w:after="60" w:line="240" w:lineRule="auto"/>
      <w:ind w:right="227"/>
    </w:pPr>
    <w:rPr>
      <w:i/>
      <w:color w:val="636466" w:themeColor="accent2"/>
      <w:sz w:val="16"/>
      <w:szCs w:val="14"/>
    </w:rPr>
  </w:style>
  <w:style w:type="table" w:customStyle="1" w:styleId="PullOutBoxTable">
    <w:name w:val="Pull Out Box Table"/>
    <w:basedOn w:val="TableNormal"/>
    <w:uiPriority w:val="99"/>
    <w:rsid w:val="003177C7"/>
    <w:pPr>
      <w:spacing w:line="240" w:lineRule="auto"/>
    </w:pPr>
    <w:tblPr>
      <w:tblCellMar>
        <w:top w:w="85" w:type="dxa"/>
        <w:left w:w="0" w:type="dxa"/>
        <w:bottom w:w="85" w:type="dxa"/>
        <w:right w:w="0" w:type="dxa"/>
      </w:tblCellMar>
    </w:tblPr>
    <w:tcPr>
      <w:shd w:val="clear" w:color="auto" w:fill="F5E1D9" w:themeFill="background2"/>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color w:val="auto"/>
      <w:szCs w:val="24"/>
    </w:rPr>
  </w:style>
  <w:style w:type="character" w:customStyle="1" w:styleId="MySuperscript">
    <w:name w:val="MySuperscript"/>
    <w:uiPriority w:val="1"/>
    <w:rsid w:val="007D5534"/>
    <w:rPr>
      <w:vertAlign w:val="superscript"/>
    </w:rPr>
  </w:style>
  <w:style w:type="character" w:customStyle="1" w:styleId="MySubscript">
    <w:name w:val="MySubscript"/>
    <w:uiPriority w:val="1"/>
    <w:rsid w:val="00EB3C9C"/>
    <w:rPr>
      <w:vertAlign w:val="subscript"/>
    </w:rPr>
  </w:style>
  <w:style w:type="character" w:customStyle="1" w:styleId="MySuperscriptItalics">
    <w:name w:val="MySuperscript&amp;Italics"/>
    <w:uiPriority w:val="1"/>
    <w:rsid w:val="00405BA7"/>
    <w:rPr>
      <w:i/>
      <w:vertAlign w:val="superscript"/>
    </w:rPr>
  </w:style>
  <w:style w:type="character" w:customStyle="1" w:styleId="MySubscriptItalics">
    <w:name w:val="MySubscript&amp;Italics"/>
    <w:uiPriority w:val="1"/>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uiPriority w:val="39"/>
    <w:rsid w:val="00732B4D"/>
    <w:rPr>
      <w:sz w:val="16"/>
      <w:szCs w:val="16"/>
    </w:rPr>
  </w:style>
  <w:style w:type="paragraph" w:styleId="CommentText">
    <w:name w:val="annotation text"/>
    <w:basedOn w:val="Normal"/>
    <w:link w:val="CommentTextChar"/>
    <w:uiPriority w:val="39"/>
    <w:rsid w:val="00732B4D"/>
    <w:pPr>
      <w:spacing w:line="240" w:lineRule="auto"/>
    </w:pPr>
  </w:style>
  <w:style w:type="character" w:customStyle="1" w:styleId="CommentTextChar">
    <w:name w:val="Comment Text Char"/>
    <w:basedOn w:val="DefaultParagraphFont"/>
    <w:link w:val="CommentText"/>
    <w:uiPriority w:val="39"/>
    <w:rsid w:val="00732B4D"/>
    <w:rPr>
      <w:sz w:val="20"/>
      <w:szCs w:val="20"/>
    </w:rPr>
  </w:style>
  <w:style w:type="paragraph" w:styleId="CommentSubject">
    <w:name w:val="annotation subject"/>
    <w:basedOn w:val="CommentText"/>
    <w:next w:val="CommentText"/>
    <w:link w:val="CommentSubjectChar"/>
    <w:uiPriority w:val="39"/>
    <w:rsid w:val="00732B4D"/>
    <w:rPr>
      <w:b/>
      <w:bCs/>
    </w:rPr>
  </w:style>
  <w:style w:type="character" w:customStyle="1" w:styleId="CommentSubjectChar">
    <w:name w:val="Comment Subject Char"/>
    <w:basedOn w:val="CommentTextChar"/>
    <w:link w:val="CommentSubject"/>
    <w:uiPriority w:val="39"/>
    <w:rsid w:val="00732B4D"/>
    <w:rPr>
      <w:b/>
      <w:bCs/>
      <w:sz w:val="20"/>
      <w:szCs w:val="20"/>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B71F26"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Heading1TopofPage">
    <w:name w:val="Heading 1 Top of Page"/>
    <w:basedOn w:val="Heading1"/>
    <w:next w:val="BodyText"/>
    <w:qFormat/>
    <w:rsid w:val="00A13FED"/>
    <w:pPr>
      <w:pageBreakBefore/>
      <w:framePr w:w="11906" w:h="1701" w:hSpace="11339" w:wrap="around" w:vAnchor="page" w:hAnchor="page" w:y="1"/>
      <w:tabs>
        <w:tab w:val="clear" w:pos="0"/>
      </w:tabs>
      <w:spacing w:before="1300"/>
      <w:ind w:left="851" w:right="851"/>
    </w:pPr>
  </w:style>
  <w:style w:type="paragraph" w:customStyle="1" w:styleId="SectionHeading">
    <w:name w:val="Section Heading"/>
    <w:basedOn w:val="Normal"/>
    <w:next w:val="BodyText"/>
    <w:semiHidden/>
    <w:qFormat/>
    <w:rsid w:val="00B353BF"/>
    <w:pPr>
      <w:keepLines/>
      <w:pageBreakBefore/>
      <w:framePr w:w="11907" w:h="2155" w:hSpace="181" w:wrap="around" w:vAnchor="page" w:hAnchor="page" w:xAlign="right" w:yAlign="top"/>
      <w:spacing w:before="1300"/>
      <w:ind w:left="1134" w:right="1134"/>
      <w:suppressOverlap/>
      <w:jc w:val="right"/>
      <w:outlineLvl w:val="4"/>
    </w:pPr>
    <w:rPr>
      <w:b/>
      <w:noProof/>
      <w:color w:val="B71F26"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000000" w:themeColor="followedHyperlink"/>
      <w:u w:val="single"/>
    </w:rPr>
  </w:style>
  <w:style w:type="paragraph" w:customStyle="1" w:styleId="TitleBarText">
    <w:name w:val="Title Bar Text"/>
    <w:basedOn w:val="Normal"/>
    <w:semiHidden/>
    <w:qFormat/>
    <w:rsid w:val="008F0B33"/>
    <w:rPr>
      <w:color w:val="FFFFFF"/>
      <w:sz w:val="28"/>
      <w:szCs w:val="28"/>
    </w:rPr>
  </w:style>
  <w:style w:type="table" w:customStyle="1" w:styleId="LogoPlaceholder">
    <w:name w:val="Logo Placeholder"/>
    <w:basedOn w:val="TableNormal"/>
    <w:uiPriority w:val="99"/>
    <w:rsid w:val="00B22721"/>
    <w:pPr>
      <w:spacing w:line="240" w:lineRule="auto"/>
    </w:pPr>
    <w:tblPr>
      <w:tblCellSpacing w:w="85" w:type="dxa"/>
      <w:tblCellMar>
        <w:left w:w="0" w:type="dxa"/>
        <w:right w:w="0" w:type="dxa"/>
      </w:tblCellMar>
    </w:tblPr>
    <w:trPr>
      <w:tblCellSpacing w:w="85" w:type="dxa"/>
    </w:trPr>
  </w:style>
  <w:style w:type="paragraph" w:customStyle="1" w:styleId="TableHeadingRight">
    <w:name w:val="Table Heading Right"/>
    <w:basedOn w:val="TableHeadingLeft"/>
    <w:qFormat/>
    <w:rsid w:val="007219FD"/>
    <w:pPr>
      <w:jc w:val="right"/>
    </w:pPr>
    <w:rPr>
      <w:rFonts w:ascii="Arial" w:hAnsi="Arial" w:cs="Times New Roman"/>
    </w:rPr>
  </w:style>
  <w:style w:type="paragraph" w:customStyle="1" w:styleId="xCoverStatus">
    <w:name w:val="xCoverStatus"/>
    <w:basedOn w:val="Normal"/>
    <w:semiHidden/>
    <w:qFormat/>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AE4F2B"/>
    <w:pPr>
      <w:numPr>
        <w:ilvl w:val="1"/>
        <w:numId w:val="6"/>
      </w:numPr>
      <w:spacing w:after="100" w:afterAutospacing="1"/>
      <w:contextualSpacing/>
    </w:pPr>
    <w:rPr>
      <w:sz w:val="14"/>
    </w:rPr>
  </w:style>
  <w:style w:type="table" w:customStyle="1" w:styleId="HighlightTable">
    <w:name w:val="Highlight Table"/>
    <w:basedOn w:val="TableNormal"/>
    <w:uiPriority w:val="99"/>
    <w:rsid w:val="00345B5F"/>
    <w:pPr>
      <w:spacing w:line="240" w:lineRule="auto"/>
    </w:pPr>
    <w:rPr>
      <w:color w:val="FFFFFF" w:themeColor="background1"/>
      <w:sz w:val="24"/>
    </w:rPr>
    <w:tblPr>
      <w:tblCellMar>
        <w:top w:w="227" w:type="dxa"/>
        <w:left w:w="0" w:type="dxa"/>
        <w:bottom w:w="227" w:type="dxa"/>
        <w:right w:w="0" w:type="dxa"/>
      </w:tblCellMar>
    </w:tblPr>
    <w:tcPr>
      <w:shd w:val="clear" w:color="auto" w:fill="636466" w:themeFill="accent2"/>
    </w:tcPr>
  </w:style>
  <w:style w:type="paragraph" w:customStyle="1" w:styleId="BodyText100ThemeColour">
    <w:name w:val="Body Text 100% Theme Colour"/>
    <w:basedOn w:val="BodyText"/>
    <w:qFormat/>
    <w:rsid w:val="00A665C7"/>
    <w:rPr>
      <w:color w:val="B71F26" w:themeColor="text2"/>
    </w:rPr>
  </w:style>
  <w:style w:type="paragraph" w:customStyle="1" w:styleId="CaptionImageorFigure">
    <w:name w:val="Caption Image or Figure"/>
    <w:basedOn w:val="Caption"/>
    <w:qFormat/>
    <w:rsid w:val="00F85475"/>
    <w:pPr>
      <w:spacing w:before="60" w:after="120"/>
    </w:pPr>
  </w:style>
  <w:style w:type="paragraph" w:customStyle="1" w:styleId="PhotoCredit">
    <w:name w:val="Photo Credit"/>
    <w:basedOn w:val="CaptionDescriptive"/>
    <w:next w:val="BodyText"/>
    <w:qFormat/>
    <w:rsid w:val="00CC7BC7"/>
    <w:rPr>
      <w:i w:val="0"/>
      <w:sz w:val="14"/>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2771D"/>
    <w:pPr>
      <w:numPr>
        <w:numId w:val="27"/>
      </w:numPr>
      <w:tabs>
        <w:tab w:val="left" w:pos="454"/>
      </w:tabs>
      <w:ind w:left="454" w:hanging="227"/>
    </w:pPr>
  </w:style>
  <w:style w:type="character" w:customStyle="1" w:styleId="MyUnderline">
    <w:name w:val="MyUnderline"/>
    <w:uiPriority w:val="1"/>
    <w:rsid w:val="00F62FAC"/>
    <w:rPr>
      <w:u w:val="single"/>
      <w:lang w:eastAsia="en-AU"/>
    </w:rPr>
  </w:style>
  <w:style w:type="character" w:customStyle="1" w:styleId="MyBoldItalicsUnderline">
    <w:name w:val="MyBoldItalicsUnderline"/>
    <w:uiPriority w:val="1"/>
    <w:rsid w:val="00F62FAC"/>
    <w:rPr>
      <w:b/>
      <w:i/>
      <w:u w:val="single"/>
    </w:rPr>
  </w:style>
  <w:style w:type="character" w:customStyle="1" w:styleId="MyBoldUnderline">
    <w:name w:val="MyBoldUnderline"/>
    <w:uiPriority w:val="1"/>
    <w:qFormat/>
    <w:rsid w:val="00F62FAC"/>
    <w:rPr>
      <w:b/>
      <w:u w:val="single"/>
    </w:rPr>
  </w:style>
  <w:style w:type="character" w:customStyle="1" w:styleId="MyItalicsUnderline">
    <w:name w:val="MyItalicsUnderline"/>
    <w:uiPriority w:val="1"/>
    <w:rsid w:val="00F62FAC"/>
    <w:rPr>
      <w:i/>
      <w:u w:val="single"/>
    </w:rPr>
  </w:style>
  <w:style w:type="paragraph" w:customStyle="1" w:styleId="SmallBodyText">
    <w:name w:val="Small Body Text"/>
    <w:basedOn w:val="Normal"/>
    <w:qFormat/>
    <w:rsid w:val="00866308"/>
    <w:pPr>
      <w:spacing w:before="40" w:after="40" w:line="190" w:lineRule="atLeast"/>
      <w:ind w:right="113"/>
    </w:pPr>
    <w:rPr>
      <w:sz w:val="14"/>
    </w:rPr>
  </w:style>
  <w:style w:type="paragraph" w:customStyle="1" w:styleId="SmallBullet">
    <w:name w:val="Small Bullet"/>
    <w:basedOn w:val="SmallBodyText"/>
    <w:qFormat/>
    <w:rsid w:val="00242AB5"/>
    <w:pPr>
      <w:numPr>
        <w:numId w:val="29"/>
      </w:numPr>
    </w:pPr>
  </w:style>
  <w:style w:type="paragraph" w:customStyle="1" w:styleId="SmallHeading">
    <w:name w:val="Small Heading"/>
    <w:basedOn w:val="Normal"/>
    <w:next w:val="SmallBodyText"/>
    <w:qFormat/>
    <w:rsid w:val="001E5832"/>
    <w:pPr>
      <w:spacing w:before="100" w:after="20" w:line="170" w:lineRule="atLeast"/>
      <w:ind w:right="3119"/>
    </w:pPr>
    <w:rPr>
      <w:b/>
      <w:sz w:val="14"/>
    </w:rPr>
  </w:style>
  <w:style w:type="paragraph" w:customStyle="1" w:styleId="xWeb">
    <w:name w:val="xWeb"/>
    <w:basedOn w:val="Normal"/>
    <w:qFormat/>
    <w:rsid w:val="001C3B90"/>
    <w:pPr>
      <w:spacing w:line="240" w:lineRule="auto"/>
    </w:pPr>
    <w:rPr>
      <w:color w:val="636466" w:themeColor="accent2"/>
      <w:spacing w:val="-4"/>
      <w:sz w:val="36"/>
      <w:szCs w:val="42"/>
    </w:rPr>
  </w:style>
  <w:style w:type="paragraph" w:customStyle="1" w:styleId="DottedLine">
    <w:name w:val="Dotted Line"/>
    <w:next w:val="Normal"/>
    <w:uiPriority w:val="9"/>
    <w:rsid w:val="008F559C"/>
    <w:pPr>
      <w:pBdr>
        <w:top w:val="dotted" w:sz="12" w:space="1" w:color="B71F26" w:themeColor="text2"/>
      </w:pBdr>
      <w:spacing w:before="60" w:line="240" w:lineRule="auto"/>
      <w:ind w:right="57"/>
    </w:pPr>
    <w:rPr>
      <w:color w:val="auto"/>
      <w:sz w:val="4"/>
      <w:szCs w:val="8"/>
      <w:lang w:eastAsia="en-US"/>
    </w:rPr>
  </w:style>
  <w:style w:type="paragraph" w:customStyle="1" w:styleId="HeaderFirstPage">
    <w:name w:val="Header First Page"/>
    <w:basedOn w:val="Header"/>
    <w:next w:val="Header"/>
    <w:qFormat/>
    <w:rsid w:val="00151577"/>
    <w:pPr>
      <w:spacing w:after="2720"/>
    </w:pPr>
  </w:style>
  <w:style w:type="paragraph" w:customStyle="1" w:styleId="xPlaceholder">
    <w:name w:val="xPlaceholder"/>
    <w:next w:val="BodyText"/>
    <w:qFormat/>
    <w:rsid w:val="00151577"/>
    <w:pPr>
      <w:spacing w:after="500"/>
    </w:pPr>
    <w:rPr>
      <w:sz w:val="14"/>
    </w:rPr>
  </w:style>
  <w:style w:type="character" w:customStyle="1" w:styleId="HiddenText">
    <w:name w:val="Hidden Text"/>
    <w:basedOn w:val="DefaultParagraphFont"/>
    <w:uiPriority w:val="1"/>
    <w:qFormat/>
    <w:rsid w:val="00D73596"/>
    <w:rPr>
      <w:color w:val="FF0000"/>
      <w:sz w:val="20"/>
      <w:u w:val="dotted"/>
    </w:rPr>
  </w:style>
  <w:style w:type="character" w:customStyle="1" w:styleId="Heading1Char">
    <w:name w:val="Heading 1 Char"/>
    <w:basedOn w:val="DefaultParagraphFont"/>
    <w:link w:val="Heading1"/>
    <w:rsid w:val="00A13FED"/>
    <w:rPr>
      <w:b/>
      <w:bCs/>
      <w:color w:val="B71F26" w:themeColor="text2"/>
      <w:kern w:val="32"/>
      <w:sz w:val="40"/>
      <w:szCs w:val="32"/>
    </w:rPr>
  </w:style>
  <w:style w:type="character" w:customStyle="1" w:styleId="Heading2Char">
    <w:name w:val="Heading 2 Char"/>
    <w:basedOn w:val="DefaultParagraphFont"/>
    <w:link w:val="Heading2"/>
    <w:rsid w:val="00A13FED"/>
    <w:rPr>
      <w:b/>
      <w:bCs/>
      <w:iCs/>
      <w:color w:val="B71F26" w:themeColor="text2"/>
      <w:kern w:val="20"/>
      <w:sz w:val="26"/>
      <w:szCs w:val="28"/>
    </w:rPr>
  </w:style>
  <w:style w:type="character" w:customStyle="1" w:styleId="Heading3Char">
    <w:name w:val="Heading 3 Char"/>
    <w:basedOn w:val="DefaultParagraphFont"/>
    <w:link w:val="Heading3"/>
    <w:rsid w:val="00A13FED"/>
    <w:rPr>
      <w:b/>
      <w:szCs w:val="22"/>
    </w:rPr>
  </w:style>
  <w:style w:type="character" w:customStyle="1" w:styleId="BalloonTextChar">
    <w:name w:val="Balloon Text Char"/>
    <w:basedOn w:val="DefaultParagraphFont"/>
    <w:link w:val="BalloonText"/>
    <w:semiHidden/>
    <w:rsid w:val="00A13FED"/>
    <w:rPr>
      <w:rFonts w:ascii="Tahoma" w:hAnsi="Tahoma" w:cs="Tahoma"/>
      <w:sz w:val="16"/>
      <w:szCs w:val="16"/>
    </w:rPr>
  </w:style>
  <w:style w:type="paragraph" w:styleId="DocumentMap">
    <w:name w:val="Document Map"/>
    <w:basedOn w:val="Normal"/>
    <w:link w:val="DocumentMapChar"/>
    <w:uiPriority w:val="39"/>
    <w:rsid w:val="00A13FED"/>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39"/>
    <w:rsid w:val="00A13FED"/>
    <w:rPr>
      <w:rFonts w:ascii="Tahoma" w:hAnsi="Tahoma" w:cs="Tahoma"/>
      <w:sz w:val="16"/>
      <w:szCs w:val="16"/>
    </w:rPr>
  </w:style>
  <w:style w:type="paragraph" w:styleId="PlainText">
    <w:name w:val="Plain Text"/>
    <w:basedOn w:val="Normal"/>
    <w:link w:val="PlainTextChar"/>
    <w:uiPriority w:val="39"/>
    <w:rsid w:val="00A13FED"/>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39"/>
    <w:rsid w:val="00A13FED"/>
    <w:rPr>
      <w:rFonts w:ascii="Consolas" w:hAnsi="Consolas" w:cs="Consolas"/>
      <w:sz w:val="21"/>
      <w:szCs w:val="21"/>
    </w:rPr>
  </w:style>
  <w:style w:type="character" w:customStyle="1" w:styleId="A3">
    <w:name w:val="A3"/>
    <w:uiPriority w:val="99"/>
    <w:rsid w:val="00A13FED"/>
    <w:rPr>
      <w:rFonts w:cs="Frutiger 45 Light"/>
      <w:color w:val="221E1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7.jpg"/><Relationship Id="rId26" Type="http://schemas.openxmlformats.org/officeDocument/2006/relationships/hyperlink" Target="http://www.cfa.vic.gov.au/" TargetMode="External"/><Relationship Id="rId3" Type="http://schemas.openxmlformats.org/officeDocument/2006/relationships/styles" Target="styles.xml"/><Relationship Id="rId21" Type="http://schemas.openxmlformats.org/officeDocument/2006/relationships/hyperlink" Target="http://www.cfa.vic.gov.au/" TargetMode="Externa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6.jpeg"/><Relationship Id="rId25" Type="http://schemas.openxmlformats.org/officeDocument/2006/relationships/hyperlink" Target="http://www.parkweb.vic.gov.au/" TargetMode="External"/><Relationship Id="rId2" Type="http://schemas.openxmlformats.org/officeDocument/2006/relationships/numbering" Target="numbering.xml"/><Relationship Id="rId16" Type="http://schemas.openxmlformats.org/officeDocument/2006/relationships/hyperlink" Target="http://www.cfa.vic.gov.au/" TargetMode="External"/><Relationship Id="rId20" Type="http://schemas.openxmlformats.org/officeDocument/2006/relationships/hyperlink" Target="http://www.dse.vic.gov.au/" TargetMode="External"/><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parkweb.vic.gov.au/" TargetMode="Externa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9.jpeg"/><Relationship Id="rId28" Type="http://schemas.openxmlformats.org/officeDocument/2006/relationships/hyperlink" Target="http://www.parkweb.vic.gov.au/" TargetMode="External"/><Relationship Id="rId10" Type="http://schemas.openxmlformats.org/officeDocument/2006/relationships/footer" Target="footer2.xml"/><Relationship Id="rId19" Type="http://schemas.openxmlformats.org/officeDocument/2006/relationships/image" Target="media/image8.e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hyperlink" Target="http://www.cfa.vic.gov.au/" TargetMode="External"/><Relationship Id="rId27" Type="http://schemas.openxmlformats.org/officeDocument/2006/relationships/hyperlink" Target="http://www.dse.vic.gov.au/" TargetMode="Externa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p16\AppData\Roaming\Microsoft\Templates\DEPI%20A4%20Fact%20Sheet%20Template.dotm" TargetMode="External"/></Relationships>
</file>

<file path=word/theme/theme1.xml><?xml version="1.0" encoding="utf-8"?>
<a:theme xmlns:a="http://schemas.openxmlformats.org/drawingml/2006/main" name="BOP">
  <a:themeElements>
    <a:clrScheme name="DEPI 2014">
      <a:dk1>
        <a:srgbClr val="000000"/>
      </a:dk1>
      <a:lt1>
        <a:srgbClr val="FFFFFF"/>
      </a:lt1>
      <a:dk2>
        <a:srgbClr val="B71F26"/>
      </a:dk2>
      <a:lt2>
        <a:srgbClr val="F5E1D9"/>
      </a:lt2>
      <a:accent1>
        <a:srgbClr val="C7584A"/>
      </a:accent1>
      <a:accent2>
        <a:srgbClr val="636466"/>
      </a:accent2>
      <a:accent3>
        <a:srgbClr val="D88876"/>
      </a:accent3>
      <a:accent4>
        <a:srgbClr val="939598"/>
      </a:accent4>
      <a:accent5>
        <a:srgbClr val="EABEB0"/>
      </a:accent5>
      <a:accent6>
        <a:srgbClr val="C7C8CA"/>
      </a:accent6>
      <a:hlink>
        <a:srgbClr val="000000"/>
      </a:hlink>
      <a:folHlink>
        <a:srgbClr val="00000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76DA-FB2C-4ABF-B7A8-80C4EDA5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DEPI A4 Fact Sheet Template.dotm</Template>
  <TotalTime>4</TotalTime>
  <Pages>2</Pages>
  <Words>1097</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CenITex</Company>
  <LinksUpToDate>false</LinksUpToDate>
  <CharactersWithSpaces>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dc:creator>
  <cp:lastModifiedBy>Sophie Griffin</cp:lastModifiedBy>
  <cp:revision>4</cp:revision>
  <cp:lastPrinted>2014-12-15T04:38:00Z</cp:lastPrinted>
  <dcterms:created xsi:type="dcterms:W3CDTF">2014-12-11T01:31:00Z</dcterms:created>
  <dcterms:modified xsi:type="dcterms:W3CDTF">2014-12-15T04:39:00Z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Status">
    <vt:lpwstr/>
  </property>
  <property fmtid="{D5CDD505-2E9C-101B-9397-08002B2CF9AE}" pid="3" name="xCR">
    <vt:lpwstr>Heading</vt:lpwstr>
  </property>
</Properties>
</file>